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5522EB" w14:textId="528530CE" w:rsidR="007166CE" w:rsidRDefault="0064684B" w:rsidP="0027597E">
      <w:pPr>
        <w:pStyle w:val="berschrift1"/>
        <w:rPr>
          <w:b w:val="0"/>
          <w:bCs w:val="0"/>
          <w:sz w:val="32"/>
          <w:szCs w:val="32"/>
        </w:rPr>
      </w:pPr>
      <w:r>
        <w:rPr>
          <w:b w:val="0"/>
          <w:bCs w:val="0"/>
          <w:noProof/>
          <w:sz w:val="32"/>
          <w:szCs w:val="32"/>
        </w:rPr>
        <w:drawing>
          <wp:inline distT="0" distB="0" distL="0" distR="0" wp14:anchorId="5AAE3B08" wp14:editId="12EAB13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29770C" w14:textId="77777777" w:rsidR="007166CE" w:rsidRDefault="007166CE" w:rsidP="007166CE">
      <w:pPr>
        <w:pStyle w:val="berschrift1"/>
      </w:pPr>
      <w:r>
        <w:br w:type="page"/>
      </w:r>
      <w:r>
        <w:lastRenderedPageBreak/>
        <w:t>Vorwort</w:t>
      </w:r>
    </w:p>
    <w:p w14:paraId="10C8F3D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83FF300" w14:textId="77777777" w:rsidR="007E1779" w:rsidRDefault="008D7463" w:rsidP="007166CE">
      <w:r>
        <w:t xml:space="preserve">Dieses Jahr hat uns allen eine Menge abverlangt – doch Gott hat uns hindurchgetragen. </w:t>
      </w:r>
    </w:p>
    <w:p w14:paraId="185A03B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04C7C16" w14:textId="77777777" w:rsidR="007E1779" w:rsidRDefault="007E1779" w:rsidP="007166CE">
      <w:r>
        <w:t>Vielleicht hat aber auch der eine oder die andere Lust, mitzumachen und neue Bücher zu erstellen – sprecht mich einfach an.</w:t>
      </w:r>
    </w:p>
    <w:p w14:paraId="21412937" w14:textId="77777777" w:rsidR="007166CE" w:rsidRDefault="007166CE" w:rsidP="007166CE">
      <w:r>
        <w:t>Euch allen wünsche ich Gottes reichen Segen und dass Ihr für Euch interessante Texte hier findet. Für Anregungen bin ich immer dankbar.</w:t>
      </w:r>
    </w:p>
    <w:p w14:paraId="5BD6F8EC" w14:textId="77777777" w:rsidR="007166CE" w:rsidRDefault="007166CE" w:rsidP="007166CE">
      <w:r>
        <w:t>Gruß &amp; Segen,</w:t>
      </w:r>
    </w:p>
    <w:p w14:paraId="61185CAF" w14:textId="77777777" w:rsidR="007166CE" w:rsidRDefault="007166CE" w:rsidP="007166CE">
      <w:r>
        <w:t>Andreas</w:t>
      </w:r>
    </w:p>
    <w:p w14:paraId="7EA8957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4DC246" w14:textId="77777777" w:rsidR="00D7581A" w:rsidRDefault="00D7581A" w:rsidP="00D7581A">
      <w:pPr>
        <w:pStyle w:val="berschrift1"/>
        <w:rPr>
          <w:sz w:val="24"/>
          <w:szCs w:val="24"/>
        </w:rPr>
      </w:pPr>
      <w:r>
        <w:t xml:space="preserve">Von herr Lenhard Keiser in Beyern vmb des Euangelij willen verbrant/ ein selige geschicht. </w:t>
      </w:r>
    </w:p>
    <w:p w14:paraId="4722C1C2" w14:textId="77777777" w:rsidR="00D7581A" w:rsidRDefault="00D7581A" w:rsidP="00D7581A">
      <w:pPr>
        <w:pStyle w:val="StandardWeb"/>
      </w:pPr>
      <w:r>
        <w:t xml:space="preserve">M. D. XXVVIIJ </w:t>
      </w:r>
    </w:p>
    <w:p w14:paraId="1B701083" w14:textId="77777777" w:rsidR="00D7581A" w:rsidRDefault="00D7581A" w:rsidP="00D7581A">
      <w:pPr>
        <w:pStyle w:val="berschrift2"/>
      </w:pPr>
      <w:r>
        <w:t>Allen lieben Christen menschen</w:t>
      </w:r>
    </w:p>
    <w:p w14:paraId="35362DAF" w14:textId="77777777" w:rsidR="00D7581A" w:rsidRDefault="00D7581A" w:rsidP="00D7581A">
      <w:pPr>
        <w:pStyle w:val="StandardWeb"/>
      </w:pPr>
      <w:r>
        <w:t xml:space="preserve">Martinus Luther. </w:t>
      </w:r>
    </w:p>
    <w:p w14:paraId="7A835FF9" w14:textId="77777777" w:rsidR="00D7581A" w:rsidRDefault="00D7581A" w:rsidP="00D7581A">
      <w:pPr>
        <w:pStyle w:val="StandardWeb"/>
      </w:pPr>
      <w:r>
        <w:t xml:space="preserve">GNad vnd frid in Christto. Es ist die geschicht von Er Lenhard Keiser/ so inn Beyern vmb des Euangeli willen verbrant ist/ ausgangne durch den drucki/ Vnd wiewol der meister desselbigen büchles dem Euangelio geneigt ist/ vnd gut gemeinet hat/ So hat er doch etliche stück anders beschriben/ dann sichs begeben hat/ vileicht den widerwertigen zu verdries/ oder hat bessern bericht nicht gehabt. Damit den Papisten das maul deste weiter auffgesperret ist/ das sie rhümen/ wie die vnsern mit lügen vmbgeen/ Der halben/ nach dem jch mich der sachen allenthalben mit fleist erkundet/ biß jch die gewise warheit überkomen/ hab/ jch dieslbigen geschicht von newen lassen außgehen. Dann jchs dafür halte/ das wir/ so Christen sein wöllen/ nicht on sünd schweigen mügen solch herrliche bekantnuß der warheit/ so diser Er Lenhard Keiser/ auß grosser gnaden Gottes gethan hat/ Vnd wir schuldig sind/ Got zu dancken für seine überschwengliche gnaden/ das er vnsern glauben vnd lere mit solchen grossen schönen exempel hat wöllen stercken vnd trösten zu diser bösen zeit/ da so vil grewel vnd ergernus toben vnd wüten wider das heilsam wort Gottes. Ach herre Got/ die aller schönesten artikel sind doch das/ darüber der frum Keiser sein blut vergossen vnd sein leben gelassen hat/ verdampt auff erden als ein ketzer/ aber im himel verkleret als ein rechter märterer. O lieber herr Jhesu Christe hilff vns durch deinen geist (solchem exempel nach) dich vnd dein wort auch zu bekennen mit bestendigem glauben vor diser blinden vnartigen welt/ Vnd vergib den elenden tyrannen sambt jrem hauffen/ solch jre sünd/ Vnd erleucht alle irrige vnd verfürte hertzen mit dem liecht deiner gnaden/ vnd sey mit vns armen/ das du vns behütest vnd bewarest rein vnd vnstrelich auff dein zukunfft. Dir sey lob vnd ehre mit dem vater vnd heyligen geist in ewigkeit/ AMEN. </w:t>
      </w:r>
    </w:p>
    <w:p w14:paraId="1D05C5A6" w14:textId="77777777" w:rsidR="00D7581A" w:rsidRDefault="00D7581A" w:rsidP="00D7581A">
      <w:pPr>
        <w:pStyle w:val="StandardWeb"/>
      </w:pPr>
      <w:r>
        <w:t xml:space="preserve">LEnhard Keiser ist von rtedlicher berhümbter freundschafft/ geporn zu Rabb/ vier meil von Passaw/ ym landgericht Scherding in Beyern/ Vnd hat seiner person ein erbers züchtigs leben gefürt/ als ein sonderlicher frumer priester/ bey yederman darumb lieb vnd wehrt gehalten. Als er aber zu Waizenkirchen vicarius war bey siben jaren (daselbst den dochtor Perger Thumherr zu Passaw/ pfarherr) vnnd er durch die gnad Gottes vnterricht/ dem volck die warheit des Euangelij anzeigt/ ward jm sein pfarher obgenanter doctor Perger vngünstig/ als keme sein Pfar durch jn in abnemen gan gelt/ rc. Endtlich ist er für den Bischoff zu Passaw angetragen/ auch geladen vnd yns gefengnus des officials zu Passa komen/ biß an den dritten tag drinnen behalten/ vnd jm auffgelegt/ er soll nymer solcher lere/ als Lutherisch oder Euangelisch/ anhengig sein/ nach laut eins laugen Original/ so die pfaffen gestellet haben zu Regenßpurg. </w:t>
      </w:r>
    </w:p>
    <w:p w14:paraId="017C4441" w14:textId="77777777" w:rsidR="00D7581A" w:rsidRDefault="00D7581A" w:rsidP="00D7581A">
      <w:pPr>
        <w:pStyle w:val="StandardWeb"/>
      </w:pPr>
      <w:r>
        <w:t xml:space="preserve">Nach solchem ist er widerumb gehn Waizenkirchen komen vnd an dem stand der pfar nicht lenger bliben dann bey einem halben jar/ rc. </w:t>
      </w:r>
    </w:p>
    <w:p w14:paraId="17532804" w14:textId="77777777" w:rsidR="00D7581A" w:rsidRDefault="00D7581A" w:rsidP="00D7581A">
      <w:pPr>
        <w:pStyle w:val="StandardWeb"/>
      </w:pPr>
      <w:r>
        <w:t xml:space="preserve">Als jn aber sein gewissen schwerlich trückte/ hat er sich auffgemacht/ vnd weckgezogen gehn Wittemberg/ vnd anders/ wo er dann erinnerung götlicher lere halben befünde/ rc. vnd außbliben bey zweyen jaren. </w:t>
      </w:r>
    </w:p>
    <w:p w14:paraId="6C32CFFB" w14:textId="77777777" w:rsidR="00D7581A" w:rsidRDefault="00D7581A" w:rsidP="00D7581A">
      <w:pPr>
        <w:pStyle w:val="StandardWeb"/>
      </w:pPr>
      <w:r>
        <w:t xml:space="preserve">Darnach da jm ein brieff kam von seinen brüdern vnd freunden/ wie sein vater in todes nöten/ vnd ob er seinen vater im leben wöll sehen/ sole er herauß komen/ Solches er sich auß lieb seines vaters vnd brüder vnderstanden/ vnd herauß gezogen gehn Rabb/ hat er seinen vater lebendig gefunden bey zweyen stunden/ Darnach ist er zu Rabb bliben bey seiner muter vnd brüdern/ Vnd jn ist auch ein schwacheit ankomen/ derhalben er da bliben bey fünff wochen/ In solchem ist er durch den pfarrer daselb zu Rabb dargeben/ vnd der pfarrer hat sein zukunfft dem Abt von Süben vnd Bischoff zu Passaw durch schreiben vnd personen anzeigt. </w:t>
      </w:r>
    </w:p>
    <w:p w14:paraId="7461D42B" w14:textId="77777777" w:rsidR="00D7581A" w:rsidRDefault="00D7581A" w:rsidP="00D7581A">
      <w:pPr>
        <w:pStyle w:val="StandardWeb"/>
      </w:pPr>
      <w:r>
        <w:t xml:space="preserve">Nach solchem ist schrifft von dem Fürsten von Passaw an den richter zu Rabb komen/ wie er sol herr Llenharten gefenglich annemen lassen. Solch schrifft hat der richter herr Lenharden selb lassen lesen/ darauff hat der richter jnn gefenglich angenomen/ Da ist er behalten worden nach jrer hoffmarch gebrauch an den dritten tag/ darnach geantwort für die hoffmarch in das lantgericht Scherding an dem x. tag Mertz xxvij jar/ vnd gefüert gehn Scherding. An dem andern morgen/ als an dem xj. tag Mertz gehn Passaw auff dem wasser gefüert/ darnach gefenglich gehalten auf dem oberhauß oder geschloß vnd etlich mal examinirt/ in beysein doctor Ramelspach prediger zu Passaw/ vnd officials pfarherr zu sanct Paul vnd thumherr/ doctor Rosin thumherr/ vnd doctor Fröschel thumher/ rc. Aber jm mit lieb noch leid von solchen der schrifft nicht mögen pringen/ auch der Fürst personlich mit jm geredt/ aber sein antwort alweg gewesen/ Nach götlicher schrifft wölle er sich weysen lassen/ aber sonst mit nicht/ auch mit erpietung/ man soll auff sein vnd seiner freundt kostung zu etlischen Stedten des Reichs/ als Nürmberg / Augspurg/ Vlm/ vnnd dergleichen schicken/ Vnd daselbst das vermeint sein verprechen darstellen Ob er aber vnrecht befunden/ wölle er des one alle genad entgelten/ wo aber nicht fellig/ noch mit heiliger schrifft überwundenn/ soll er billich nicht ferner beschwert werden. Wie sie jn aber gefragt vnd examinirt haben/ vnd was sein antwort ist gewesen/ wöllen wirj am besten auß seiner aygen handshcrift vernemen/ welche mir zukumen ist/ vnd lautet also. </w:t>
      </w:r>
    </w:p>
    <w:p w14:paraId="68156124" w14:textId="77777777" w:rsidR="00D7581A" w:rsidRDefault="00D7581A" w:rsidP="00D7581A">
      <w:pPr>
        <w:pStyle w:val="StandardWeb"/>
      </w:pPr>
      <w:r>
        <w:rPr>
          <w:rStyle w:val="Fett"/>
          <w:rFonts w:eastAsiaTheme="majorEastAsia"/>
        </w:rPr>
        <w:t>Gnad durch Christum.</w:t>
      </w:r>
      <w:r>
        <w:t xml:space="preserve"> </w:t>
      </w:r>
    </w:p>
    <w:p w14:paraId="173C9519" w14:textId="77777777" w:rsidR="00D7581A" w:rsidRDefault="00D7581A" w:rsidP="00D7581A">
      <w:pPr>
        <w:pStyle w:val="StandardWeb"/>
      </w:pPr>
      <w:r>
        <w:t xml:space="preserve">FReuntlichen leben brüder in Christo/ jch laß euch wissen/ das jch an Pfingstag vergangen/ zuuerhör erfodert bin/ vnd daselbst auff all artikel/ so durch doctor Martino verworffen vnd gestracks wider Gottes wort/ noch in der heiligen schrifft nicht gegründet sein/ kurtz zu antworten/ vnd mein meinung darzu sagen/ angetast worden bin/ Nun künt jr aber wol vermercken/ das diser wölff vermüeten freilich nichts anders sey/ dann ein durst Götlichs wort zu dempfen/ vnd das vnschuldig pluet zuuerdammen/ auch kein liieb den irrenden/ als mich/ oder aber einen meines gleichen/ jres achtens nach/ zu vnterweisen/ nur glat zuuerdammen geneigt vnd geflissen/ Auch keinen spruch der heiligen schrifft bey seynem rechten verstand bleiben lassen/ Sondern als teüfliscch/ ketzerische/ Lutherische leer verletzt vnd verschendt sein mues. </w:t>
      </w:r>
    </w:p>
    <w:p w14:paraId="0A308C98" w14:textId="77777777" w:rsidR="00D7581A" w:rsidRDefault="00D7581A" w:rsidP="00D7581A">
      <w:pPr>
        <w:pStyle w:val="StandardWeb"/>
      </w:pPr>
      <w:r>
        <w:t xml:space="preserve">Wer wil es für Christliche brüderliche lieb ansehen/ das man einen schwachen krancken menschen ein zeit lang in schwere gefengnus legen sol/ vnd darnach eylends vnuersehens auff solche trefliche artikel/ der seel hail betreffent/ so gehling zu respondieren angelangt? Nach dem auch hohen verstendigern in solchen ansehlichen sachen vnd genöttigen artikeln/ nicht acht tag/ sondern ein halb oder gantz jar/ den jch mit meinem verstand die riemen der schuch auffzulösen nicht vermöcht/ zugelassen würden/ möcht jr verstehen/ was für tyranney gepraucht wirt/ die gewissen des menschen zu forschen/ vnd nach jrem kopff zu reformiren/ welches allein Gottes thuen vnnd werck ist. Nun wölt jch euch gern anzeigen die artikel/ darauff ich hab antwort geben müssen/ halt aber/ das mir der ein guet teil abgefallen/ aber doch auff sie alle/ meinem einfeltigen verstand nach/ vnd dem wort Gottes gemes/ jch jne geantwort hab/ wiel jr guet wissen tragt/ nach dem vnd Gottes wort bey jn ketzerische/ teuflische/ Lutherische leer gescholten wirt/ Ich auch dervon jn für ein irrenden/ verfürten/ mit flascher leer verplentten menschen gehalten worden bin/ Auch wo schön schrifften angezeigt/ vnansehelig vnd durchauß von jnn verworffen/ auch keines zuhörens/ mein not außzusprechen gestat worden ist/ Es sind ein artikel oder sechs/ auffs ander examen/ mir durch sie fürgehalten worden/ welche mir mehrers teils abgefallen/ Als erstlich/ was jch halt von den Concilijs/ was von dem primat oder öberigkeit des Bapsts/ was von seinen statuten/ vn dergleichen/ rc. </w:t>
      </w:r>
    </w:p>
    <w:p w14:paraId="038E52A7" w14:textId="77777777" w:rsidR="00D7581A" w:rsidRDefault="00D7581A" w:rsidP="00D7581A">
      <w:pPr>
        <w:pStyle w:val="StandardWeb"/>
      </w:pPr>
      <w:r>
        <w:t xml:space="preserve">Aber der erst artkel yetzt diß mals miri fürgehalten ist gewesen/ ob der glaub allein on zuthuen der werck rechtfertig mache/ Antwort/ Ja/ schrifft auß altem vnd newem testament angezeigt/ Aber durch sie verneint/ vnd mir außzureden nicht stat geben worden ist. </w:t>
      </w:r>
    </w:p>
    <w:p w14:paraId="06058353" w14:textId="77777777" w:rsidR="00D7581A" w:rsidRDefault="00D7581A" w:rsidP="00D7581A">
      <w:pPr>
        <w:pStyle w:val="StandardWeb"/>
      </w:pPr>
      <w:r>
        <w:t xml:space="preserve">Zum andern von den wercken/ was dann dieselbigen sein sollen/ so allein der glaub rechtfertig macht/ Hab ich geantwort das allein der glaub handelt vor Gott/ die werck aber zeichen sind meines glaubens/ die muß man herunden lassen bey dem nechsten/ jme darmit zu dienen/ vnd nicht übersich zu füren für Got/ Man mueß glaub vnd werck so weit von einander scheiden/ als himel vnd erden/ engel vnd teuffel/ Nur nichts vor Got mit wercken gehandelt/ Sondern Christo die ehr allein gelassen/ das er vns durch sein bluet erkaufft/ vnd ya mehr dann zu vil für aller menschen sünd gethon hab/ vnd solchs glauben/ darauff gentzlich sich verlassen/ vnd darauf sterben/ der glaub sey genug vor Got/ vnd macht vns kinder gottes/ erben zu seinem reich/ miterben mit Christo/ vnd teilhafftig aller seyner güter/ Wist jr wol/ was aber die güter Christi sein/ dauon vnnot zuschreiben. </w:t>
      </w:r>
    </w:p>
    <w:p w14:paraId="1C8BB28A" w14:textId="77777777" w:rsidR="00D7581A" w:rsidRDefault="00D7581A" w:rsidP="00D7581A">
      <w:pPr>
        <w:pStyle w:val="StandardWeb"/>
      </w:pPr>
      <w:r>
        <w:t xml:space="preserve">Zum dritten vom Sacrament des altars oder Meß/ geantwort/ wie es sey ein testament/ oder ein gedechtnüs des einigen opffers vnsers lieben herren Jhesu Christi/ am creutz für vns arm sünder beschehen. Ob es nit ein opffer sey? Antwort/ Nein/ dann er ist ein mal geopffert. Ob es nicht dienstlich für die verstorbnen? darauff geantwort/ Nein. Ob es den leyen vnder einer/ oder vnder beyden gestalt gereicht sol werden? Darauff ich also geantwort/ Wo das Euangelion nicht gepredigt/ so sol man ein zeitlang von wegen der schwachen gedullden/ die eine gestalt zu reichen/ So aber das Euangelion gepredigt/ vnd der wort der einsatzung des leibs vnd pluts Christi vnderricht/ sol man zufaren menniglichen beide gestalt zu reychen/ Man muß erstlich pawen/ dann zu stören/ Wer aber nachmals stinckt/ der stincke/ vnd far zum teuffel. Was der gros vnd klein Canon/ was ich daruon halt? Antwort/ Dieweil sie beide nur von opffer sagen/ vnd das testament ein geschenck/ vnd kein opffer sey/ so halt ich nichts daruon/ rc. Item zum fünfften von der Beicht/ Antwort/ Es sey dreierley beicht/ die erst des glaubens/ welche täglich von nöten sein wil/ Psal. am 31. Ich sagt ich wil bekennen/ rc. Die ander der lieb/ vnd ist/ so ich meinen nechsten beleidigt hab/ ich mich mit ime versöne/ darvon Matthei 18. vnd am 5. Die drit ratß halben/ vnd nicht zu verachten/ Dann wo ich Gottes verheissung zu holen weiß/ soll ich es nicht verachten/ sondern meine not klagen/ daselbst gottes wort auffnemen/ vnd mich daran meines anligen ergetzen vnd glauben/ das mir geholffen werde/ rc. </w:t>
      </w:r>
    </w:p>
    <w:p w14:paraId="364D1221" w14:textId="77777777" w:rsidR="00D7581A" w:rsidRDefault="00D7581A" w:rsidP="00D7581A">
      <w:pPr>
        <w:pStyle w:val="StandardWeb"/>
      </w:pPr>
      <w:r>
        <w:t xml:space="preserve">Item von der Bueß vnd genugthun/ Antwort/ Ich weiß kein andere gnugthuung dann Christi/ das ist sein plut/ leiden vnd sterben für vns gegeben. </w:t>
      </w:r>
    </w:p>
    <w:p w14:paraId="45BD4618" w14:textId="77777777" w:rsidR="00D7581A" w:rsidRDefault="00D7581A" w:rsidP="00D7581A">
      <w:pPr>
        <w:pStyle w:val="StandardWeb"/>
      </w:pPr>
      <w:r>
        <w:t xml:space="preserve">Item was dann Rhew/ peichten/ fasten/ beten/ vnd der gleychen vil/ Antwort/ In den allen kein gnugthuung/ noch bezalung/ sonder zeichen der dancksagung/ so durch Christus vnschuldigs bluetuergiessung/ leiden vnd sterben. </w:t>
      </w:r>
    </w:p>
    <w:p w14:paraId="0936D2D9" w14:textId="77777777" w:rsidR="00D7581A" w:rsidRDefault="00D7581A" w:rsidP="00D7581A">
      <w:pPr>
        <w:pStyle w:val="StandardWeb"/>
      </w:pPr>
      <w:r>
        <w:t xml:space="preserve">Item von dem sacrament der letzten ölung/ Gesagt/ das mir derhalben kein schrifft ein genügen thue/ das es sol ein sacrament sein/ sonder etwan der brauch bey den Jüden gewesen/ das sie die krancken heimgesucht/ vnd daselbst etwo mit köstlicher salben oder köstlichem wasser gegossen/ jren schwachen krancken körper zu helffen vnd erquickung zu geben/ Dergleichen gethon hab Christo dem herrn Magdalena/ also soll auch Marcus verstanden werden. Item von der firmung/ Ich gesagt wie vor/ mich kein schrifft vergnüget. </w:t>
      </w:r>
    </w:p>
    <w:p w14:paraId="1743974A" w14:textId="77777777" w:rsidR="00D7581A" w:rsidRDefault="00D7581A" w:rsidP="00D7581A">
      <w:pPr>
        <w:pStyle w:val="StandardWeb"/>
      </w:pPr>
      <w:r>
        <w:t xml:space="preserve">Item von der priester weyh/ hab ich gesagt/ es sey kein sacrament/ sonder auß dem alten testament gezogen/ recht wie befolhen war Mosi/ seine bruder Aaron zu weihen vnd kleiden/ wie wir im buch des außgangs der Israheliten haben/ Also haben dieselb schrifften für sich genomen die Bischöff/ auch vnser priester zu weyhen/ aber darumb kein wort noch befelh. Item von der Tauff/ hab ich gesagt/ das es sey ein Sacrament von Christo eingesetzt/ vnd nicht zuuerseümen/ Vnd ob einer nicht getaufft were/ so solt er begeren noch getaufft zu werden/ vnd ein zeichen des glaubens/ Darzu/ auch nicht menschen werck/ sondern Gottes werck/ dardurch der alt mensch erseufft/ vnd ein new mensch geporn wirt/ der alt gestorben vnd new leben sol/ Auch ein zeichen/ das der glaub nicht allein im hertzen/ sonder yederman durch das zeichen vnd mir bekant werden muß/ darnach volgt dann creutz vnnd anfechtung der Christen/ so jn bekennen. </w:t>
      </w:r>
    </w:p>
    <w:p w14:paraId="170FBE2A" w14:textId="77777777" w:rsidR="00D7581A" w:rsidRDefault="00D7581A" w:rsidP="00D7581A">
      <w:pPr>
        <w:pStyle w:val="StandardWeb"/>
      </w:pPr>
      <w:r>
        <w:t xml:space="preserve">Item von dem stand der Ehe/ ob es ein sacrament? Nein/ sonder auffgesetzt vnd geschafft von Got/ derhalben man vnd weib geschaffen/ darzu sein wort gethon sich zu mehren/ vnd niemands gezime ausserhalb des stands zu wandeln/ er were dann von Gott begnadet/ Daruon vil geredt ward/ Aber ich must mit offner schrifft/ wie Matt. am 19. meldet/ noch jr lügener sein/ sagt/ das sichs in keinem fall gezimen wolt/ sein weib zuuerlassen/ vnd ein andere zu freyen/ on so eines dem andern den glauben verbrochen/ welches sich dann selbst scheidet/ doch weiß sich ein Christen mensch in dem fall wol zu halten/ möcht einnest gescheiden werden/ vnd widerumb gnad gesucht weiter zu vermeiden/ nachgelassen sein soll/ wirt als dann ein newe Ehe. </w:t>
      </w:r>
    </w:p>
    <w:p w14:paraId="51FF0149" w14:textId="77777777" w:rsidR="00D7581A" w:rsidRDefault="00D7581A" w:rsidP="00D7581A">
      <w:pPr>
        <w:pStyle w:val="StandardWeb"/>
      </w:pPr>
      <w:r>
        <w:t xml:space="preserve">Item ob auch einem priester über sein gelübd zu freien gezime? Antwort/ Ja/ Das gelübd gethon kan oder mag Gottes wort nicht dempffen/ es sey nicht vnsers thuens/ keuscheit zu geloben/ Sonder Gottes gnad muß es zuuor geben/ dann das wort krefftig darwider/ Wachst vnd mehret euch. </w:t>
      </w:r>
    </w:p>
    <w:p w14:paraId="3EE137EB" w14:textId="77777777" w:rsidR="00D7581A" w:rsidRDefault="00D7581A" w:rsidP="00D7581A">
      <w:pPr>
        <w:pStyle w:val="StandardWeb"/>
      </w:pPr>
      <w:r>
        <w:t xml:space="preserve">Item was Christliche freyheit? Antwort/ Christliche freyheit sey/ das wir von allen gesetzen frey/ kein gesetz mit keinem Christen zuschaffen hat/ wie Paulus sagt/ den glaubenden ist kein gesetz geben/ Er wolt vnd bemühet sich one gesetz zwang hertzlich gern/ darnach zu leben/ es ist jm ya leid/ das er strauchelt zuzeiten/ er ist auch den sünden gram/ vnd wolt jr gern on sein/ der kampff bleibt biß in vnser gruben. Nun ist ye in solchem fall der Christen mensch Gott gleich gesinnet/ Got hasset die sünde/ das thut der Christen mensch auch/ ob er wol sünd fület/ ya auch darein velt. </w:t>
      </w:r>
    </w:p>
    <w:p w14:paraId="612B0983" w14:textId="77777777" w:rsidR="00D7581A" w:rsidRDefault="00D7581A" w:rsidP="00D7581A">
      <w:pPr>
        <w:pStyle w:val="StandardWeb"/>
      </w:pPr>
      <w:r>
        <w:t xml:space="preserve">Zum andern/ so wil Gott/ das wir nicht sünden söllen/ das wöllen hat auch ein Christen mensch/ er wolt hertzlich gern der sünden loß sein/ er wind sich her/ er kert sich dort hin/ wie er jm thuet/ so findt er zweierley gesetz in jm/ wie Paulus zun Römern/ rc. Auch ist er ein herr über alle güter Gottes/ alle creaturn frey sich zu geprauchen/ doch das er der freiheit nicht ergeb ein vrsach dem fleisch/ wie Paulus sagt. </w:t>
      </w:r>
    </w:p>
    <w:p w14:paraId="4B18C9F2" w14:textId="77777777" w:rsidR="00D7581A" w:rsidRDefault="00D7581A" w:rsidP="00D7581A">
      <w:pPr>
        <w:pStyle w:val="StandardWeb"/>
      </w:pPr>
      <w:r>
        <w:t xml:space="preserve">Item was von dem freyen willen? Hab ich gesagt/ eusserlicher ding zuuerschaffen hab der mensch etlicher maß woll ein freyen willen/ Aber in den dingen den Gottes willen zu thuen oder zu lassen das yenig so wider Gottes willen/ finden noch haben wir keinen freyen willen/ Got gepeut mir vil/ aber jch bin ein solcher gesel/ vnd laß sein gepot/ Ich find auch nicht in allen meinen krefften/ auch nicht mir/ das ich thuen und lassen kan/ was er gepeut oder verpeut/ Es ist ein grosse vnderscheid zwiscche etwas schuldig sein/ vnd etwas haben/ Ich bin vil schuldig/ vnd habs nicht/ Herr gib das du gepeutst/ vnd schaff was du wilt. </w:t>
      </w:r>
    </w:p>
    <w:p w14:paraId="11081D36" w14:textId="77777777" w:rsidR="00D7581A" w:rsidRDefault="00D7581A" w:rsidP="00D7581A">
      <w:pPr>
        <w:pStyle w:val="StandardWeb"/>
      </w:pPr>
      <w:r>
        <w:t xml:space="preserve">Item von dem Fegfeur/ was jch daruon halt/ Antwort/ ich hab bißher keinen spruch inn der heyligen schrifft gehört oder selbs gelesen/ der mir meinem gewissen ein völliges genügen gethon hat/ darauß man könt oder möcht probiern/ das ein fegfewer sein solt/ wiewol wir al auff einen hauffen den spruch vnd dergleichen mehr dahin gekrümbt vnd gereymbt/ Nemlich als den Matthei am 5. Hab frid mit deinem widersacher/ rc. du wirst nicht herauß von dannen kumen/ biß du auch den letzten heller bezalest/ So lang/ das ist souil geredt/ als ewiglich. Also verstehe jchs diß mal/ vnd werde auch nicht irren. </w:t>
      </w:r>
    </w:p>
    <w:p w14:paraId="7F55615A" w14:textId="77777777" w:rsidR="00D7581A" w:rsidRDefault="00D7581A" w:rsidP="00D7581A">
      <w:pPr>
        <w:pStyle w:val="StandardWeb"/>
      </w:pPr>
      <w:r>
        <w:t xml:space="preserve">Item am ersten zun Corinthern am iii. ein gleichen spruch auch dahin gekrümbt/ Ein andern grund kan zwar niemandt legen/ ausser dem der gelegt ist/ welcher ist Jhesus Christus/ So aber yemand auff disen grund pawet gold/ silber/edelgestein/holtz/ rc. hat ein andern verstand/ doch kan oder mag jch nicht zulassen/ das ein Fegfewer sey/ dieweil alle werck Gotes volkumen/ vnd keines gantz seiner werck vnuolkumen/ vergibt dem menschen seine väll/ oder gar nichts/ Man muß Got nit in stück teilen/ das er hie ein teil der sünden vergeb/ vnd in yener auch ein teil/ die man leßlich nennet/ Sonderlichen auch dieweil ein artikel des glaubens/ das wir glauben/ das hie vergebung der sünden sey. Nun ist ye wissentlich am tag/ das man in yener welt/ so seel vnd leib sich scheidet/ nicht glauben kan/ Dann der glaub vnd hoffnung endt sich mit dem sterben des menschen. So dann allein der glaub empfecht vergebung der sünden/ muß not halben volgen/ dieweil die verstorbnen keynen glauben noch hoffnung zu vergebung der sünden nicht haben/ kein vergebung der sünden leßlicher oder wie man sie nennen mag/ erlangen/ dann wir bekennen/ das hie/ vnd nicht dort sey ein vergebung der sünden. </w:t>
      </w:r>
    </w:p>
    <w:p w14:paraId="0984B781" w14:textId="77777777" w:rsidR="00D7581A" w:rsidRDefault="00D7581A" w:rsidP="00D7581A">
      <w:pPr>
        <w:pStyle w:val="StandardWeb"/>
      </w:pPr>
      <w:r>
        <w:t xml:space="preserve">Item von vnderscheid der tag/ Antwort/ das den Christen kein vnderscheid der tag/ sonder einer wie der ander/ darauff angezeigt Marci am andern/ das der Sabbath von wegen des menschen/ vnd nicht der mensch des Sabbaths halben geschaffen/ das auch des menschen kind ist ein herr des sabbaths/ Aber gut/ recht/ vnd pillich (doch nicht auß gebot) das man in der wochen/ als dann yetzt der Sontag ist/ halte/ auff das der gemein man die gantzen wochen mit seiner arbeit beladen zusamen kome/ Gottes wort zu hören/ gebet vnd flehung/ aller anligenden nöten dar beschehen. </w:t>
      </w:r>
    </w:p>
    <w:p w14:paraId="43808271" w14:textId="77777777" w:rsidR="00D7581A" w:rsidRDefault="00D7581A" w:rsidP="00D7581A">
      <w:pPr>
        <w:pStyle w:val="StandardWeb"/>
      </w:pPr>
      <w:r>
        <w:t xml:space="preserve">Item von der wal oder vnderscheid zu halten der speiß halben/ Antwort/ in der speyß kein vnterscheid zu halten sey/ anzogen schrifften Matthei am 15. Christus/ rc. </w:t>
      </w:r>
    </w:p>
    <w:p w14:paraId="3418F3D5" w14:textId="77777777" w:rsidR="00D7581A" w:rsidRDefault="00D7581A" w:rsidP="00D7581A">
      <w:pPr>
        <w:pStyle w:val="StandardWeb"/>
      </w:pPr>
      <w:r>
        <w:t xml:space="preserve">Item von anruffung der heiligen/ ob sie auch anzuruffen oder zu ehren sein/ ob sie auch vnser fürbiter mügen sein/ Antwort/ das allein Gott anzuruffen/ anzupeten vnnd zu ehren/ am buch des außgangs der kinder von Israel am XX. das wir auch keinen andern mitler nit haben dann Jhesum Christum/ der sey vns von got ein einiger mitler gescheckt/ zun Ebreern am vierden capitel/ dann wir haben nicht einen hohenpriester/ der nicht künde mitleydung haben mit vnser schwacheit/ am ersten Epistel am andern Capitel Johannes/ Jr aller geliebsten/ dise ding schreib jch euch/ auff das jr nicht sündigt/ So aber yerget einer sündigt/ so haben wir ein fürsprecher vor Gott/ Christum Jhesum/ welcher ist vnser versönung vnser sünd halben/ vnnd nicht allein für vnser sünd/ sonder für der gantzen welt sünd. </w:t>
      </w:r>
    </w:p>
    <w:p w14:paraId="3C4EF07F" w14:textId="77777777" w:rsidR="00D7581A" w:rsidRDefault="00D7581A" w:rsidP="00D7581A">
      <w:pPr>
        <w:pStyle w:val="StandardWeb"/>
      </w:pPr>
      <w:r>
        <w:t xml:space="preserve">Darzu hab ich gesagt/ das wir inn den heyligen sehen die großmechtigkeit Gottes/ darzu sein vnaussprechliche güt/ darmit der almechtig Got die lieben heiligen begnad/ sonderlichen grossen glauben vnd sterck jn geben/ das sie fürstenthum/ könig vnd alles so mechtig vor der welt/ überwunden/ durch krafft vnd macht des glaubens/ derhalben Gott in seinen heiligen/ vnd nicht die heylgen zu loben vnd zu preisen sein/ sind vns derhalben fürgepildet oder für augen gestelt/ das wir in jn sehen vnd warnemen jres grossen glaubens vnd bestendigkeit in allen widerwertigkeiten/ das sey die gröst ehre/ so wir jn beweysen mögen/ das wir durch sie versacht werden/ Got gros zuerheben vnd zu loben seiner gutthat halben in bewisen. </w:t>
      </w:r>
    </w:p>
    <w:p w14:paraId="3B6D01DE" w14:textId="77777777" w:rsidR="00D7581A" w:rsidRDefault="00D7581A" w:rsidP="00D7581A">
      <w:pPr>
        <w:pStyle w:val="StandardWeb"/>
      </w:pPr>
      <w:r>
        <w:t xml:space="preserve">Item was von der muter Gottes? Antwort/ es sey ein hoche/ grosse/ wirdige person von Gott hoch begnad/ vnd ya ehe der welt grunt gelegt/ ein muter seines aller geliebsten sons zu werden/ vnd doch auß gnaden on verdienst. Luce am andern spricht der engel/ Du hast gnad funden bey Got/ rc. Doctor Rösin/ Singt doch die Christlich kirch/ wenn den du hast verdient zu tragen/ rc. Darauff hab jch geantwort/ das sie es nicht verdient hab/ auch nicht in jrem lobsang Magnificat etwas anders angezeigt/ dann das sie hoch macht vnd hoch preysen wolt die mechtigkeit/ güte vnd barmhertzigkeit Gottes/ dardurch jr vnd allen denen/ die also sich verkleinen/ vnd nichts von jn halten/ tröstlich hilff vnd beystand zugesagt/ rc. Dann sie sagt/ wann er hat angesehen die nichtigkeit seiner dienerin/ wann er hat mir grosse ding bewisen/ der do mechtig ist/ vnd hat erhöcht die nichts von jn halten/ die hungerigen hat er gesetiget mit guetern/ vnd die reichen übermütigen vnd werckheillgen als gleißner hat er ler gelassen. </w:t>
      </w:r>
    </w:p>
    <w:p w14:paraId="5FED714C" w14:textId="77777777" w:rsidR="00D7581A" w:rsidRDefault="00D7581A" w:rsidP="00D7581A">
      <w:pPr>
        <w:pStyle w:val="StandardWeb"/>
      </w:pPr>
      <w:r>
        <w:t xml:space="preserve">Item/ ob der Babst yemant verdammen mög? Ich weiß entlich nicht/ wie der Official die frag hat herfür bracht/ jch halt darfür/ er sprach/ wie denn gesagt/ ob der Babst macht hab zu verdammen/ Hab jch gesagt/Nein/ dann es gehört allein Gott zu verdammen/ man wiß wol/ wie man des Bans sich geprauchen sol/ nicht zu verdammen/ sonder die störrigen vnd widerspennigen zu bezwingen/ vnd schamrot zu machen/ dardurch jre sünd bekennen/ vnd leid darüber tragen/ das sie derhalben von der gemein abgesondert/ auch dardurch verursacht/ wider in die gemein auffzunemen begerent/ wie Matthei am xviii. So dein bruder wider dich sünden wirt/ rc. wie auch Paulus den so sein stieffmuter zu einem weib 1. Corinth. 5 genomen befalh in abwesen seiner person/ aber doch mit dem geist bey der gemein/ das man denselben nicht weiter gedulden/ sonder absondern thette/ zu verderbung des fleischs/ das ist/ das er zu schanden würd/ vnd also veracht/ das er nachmals begeret vnd bäte/ das er wider in die gemein auffgenomen würde. </w:t>
      </w:r>
    </w:p>
    <w:p w14:paraId="33204DAC" w14:textId="77777777" w:rsidR="00D7581A" w:rsidRDefault="00D7581A" w:rsidP="00D7581A">
      <w:pPr>
        <w:pStyle w:val="StandardWeb"/>
      </w:pPr>
      <w:r>
        <w:t xml:space="preserve">Item was jch hielt von der vierten Lini/ oder Sypzal der freuntschafft des geplüts/ Ob sich in denselben sypzalen gezimpt zubeheiraten/ Ich weis nicht was mein antwort hierüber gewest/ oder ob ein andere frag darzwischen kommen/ ich bin gar im zweiffel/ was ich geredt hab. </w:t>
      </w:r>
    </w:p>
    <w:p w14:paraId="795089E3" w14:textId="77777777" w:rsidR="00D7581A" w:rsidRDefault="00D7581A" w:rsidP="00D7581A">
      <w:pPr>
        <w:pStyle w:val="StandardWeb"/>
      </w:pPr>
      <w:r>
        <w:t xml:space="preserve">Item noch ein frag velt mir ein/ vnd ist/ was jch hielt oder glaubt vnder beiden gestalten weins und brots zu sein/ Antwort/ das vnder den beiden gestalten begriffen wirdt der war leib des herrn/ vnd dasselb vnder der gestalt des brots/ aber vnter der gestalt des weins das köstperlich plut desselben vnsers Herrn/ rc. </w:t>
      </w:r>
    </w:p>
    <w:p w14:paraId="21C6B178" w14:textId="77777777" w:rsidR="00D7581A" w:rsidRDefault="00D7581A" w:rsidP="00D7581A">
      <w:pPr>
        <w:pStyle w:val="StandardWeb"/>
      </w:pPr>
      <w:r>
        <w:t xml:space="preserve">Item ob under der gestalt des brots der gantz leib vnd das plut des Herren begriffen sey/ Da hab jch geantwort/ das jch einfeltig glaub/ wie die wort lauten/ des aussetzers/ das ist Christi/ der do gesagt/ Nemet vnd esset/ das ist mein leib/ der für euch gegeben wird/ Widerumb/ Drinckt alle auß dem. Ob vnder den beiden gestalten bleibenden/ oder verwandlungen/ rc. Da hab jch gesagt/ Es gehört mir nicht zu/ von den sachen zu disputiren/ jch setz den hochweisen heim/ mir ist genug/ das jch an den worten krefftiglich verharre vnsers seligmachers/ es pleib brot/ oder es werd verwandelt/ es gehet mich nichts an. </w:t>
      </w:r>
    </w:p>
    <w:p w14:paraId="5E930090" w14:textId="77777777" w:rsidR="00D7581A" w:rsidRDefault="00D7581A" w:rsidP="00D7581A">
      <w:pPr>
        <w:pStyle w:val="StandardWeb"/>
      </w:pPr>
      <w:r>
        <w:t xml:space="preserve">Item noch ein frag meiner tagzeit halben/ ob ich die pett/ Antwort/ jch het in einem jar nicht vil gepett. Spricht der official/ Ja vileicht vil lenger/ es pflegen die Lutherischen sonst nicht vil zu peten. Ich schwig nur still/ vnd gedacht mir des/ du möchtests wol erraten haben. </w:t>
      </w:r>
    </w:p>
    <w:p w14:paraId="48898873" w14:textId="77777777" w:rsidR="00D7581A" w:rsidRDefault="00D7581A" w:rsidP="00D7581A">
      <w:pPr>
        <w:pStyle w:val="StandardWeb"/>
      </w:pPr>
      <w:r>
        <w:t xml:space="preserve">Aff dise vnd andere frag mehr/ so mir vngezweiffelt/ ein gut teil abgefallen/ darauff mein einfeltig antwort (wie ir dann schier dermaß verantwortung hierinnen befindet) werd jch von jn vnd durch sie ein weit verirter mensch/ vnd vast weit von dem weg der seligkeit vnd Götlicher wahreit verdambt/ darzu auch gemeiniglich dise artikel alle im nechsten Concilii verdambt/ vnd langest daruor für ketzerisch verdambt/ vnd solt die Christilich kirch so lang her/ als bey xij hundert jaren/ geirrt haben/ vnd diser verfluchter ketzer recht haben/ so vil heiligen väter/ vnd souil Concilion? Vnd jch waiß nicht/ wie mir dise red entwischt/ das ich sprach/ jch glaubt/ daß das Teutsch land das Euangelion noch nie gehabt noch recht gehört hat/ vnd der punct ist mir auch mit sambt andern auffgeschriben/ Wiewol der Prophet spricht/ Jn alles erdtrich/ rc. Pflegt man auch sonst zu sprechen/ so man einen poten außschickt/ Ich hab ein poten gehn Wien geschickt/ ob er schon noch auf dem weg/ vnd das ende nit erreicht hat. Also schied ich ab in mein loch/ darinnen jch mäuß vnd gestancks genug/ Gott geb gedult/ rc. </w:t>
      </w:r>
    </w:p>
    <w:p w14:paraId="5F449272" w14:textId="77777777" w:rsidR="00D7581A" w:rsidRDefault="00D7581A" w:rsidP="00D7581A">
      <w:pPr>
        <w:pStyle w:val="StandardWeb"/>
      </w:pPr>
      <w:r>
        <w:t xml:space="preserve">Hierauff lieben freund all miteinander/ wöllet dise meine bekantnus/ als dem Christlichen man Philippo Gundelio zustellen/ mein verantwortung zubesehen/ ob dar geirret yergent were/ vnd nicht nach dem wort Gottes/ durch mich jne geantwort worden/ wert mir dasselb in der stil anzeigen/ Auß Christlicher lieb treulichs biten/ nit versagen wöll/ So er aber nit anheim/ wöllets meinem Christlichen bruder Herrn Michaeln Stiffel gehn Tollet der Wolfgang Georgerin capellon zustellen/ sich darinnen zubesichten/ mir weiter hilff/ rath der schrifften auff all mein artikel in ein kleine summa fassen/ dardurch jch gesterckt/ Vnd ob jch weiter angetastt/ des jach mich dann versich/ mich zu beschirmen wist/ Hiemit seit Got befolgen/ habt mir mein einfeltig/ rc. </w:t>
      </w:r>
    </w:p>
    <w:p w14:paraId="64B3041E" w14:textId="77777777" w:rsidR="00D7581A" w:rsidRDefault="00D7581A" w:rsidP="00D7581A">
      <w:pPr>
        <w:pStyle w:val="StandardWeb"/>
      </w:pPr>
      <w:r>
        <w:t xml:space="preserve">Item ein ander sendbrieff/ so von jm auß der gefengnüs geschrieben/ lautet also. </w:t>
      </w:r>
    </w:p>
    <w:p w14:paraId="42B1D188" w14:textId="77777777" w:rsidR="00D7581A" w:rsidRDefault="00D7581A" w:rsidP="00D7581A">
      <w:pPr>
        <w:pStyle w:val="StandardWeb"/>
      </w:pPr>
      <w:r>
        <w:rPr>
          <w:rStyle w:val="Fett"/>
          <w:rFonts w:eastAsiaTheme="majorEastAsia"/>
        </w:rPr>
        <w:t>Gnad vnd frid durch Christum.</w:t>
      </w:r>
      <w:r>
        <w:t xml:space="preserve"> </w:t>
      </w:r>
    </w:p>
    <w:p w14:paraId="3AC0380E" w14:textId="77777777" w:rsidR="00D7581A" w:rsidRDefault="00D7581A" w:rsidP="00D7581A">
      <w:pPr>
        <w:pStyle w:val="StandardWeb"/>
      </w:pPr>
      <w:r>
        <w:t xml:space="preserve">ICh bin vngezweiffelt/ jr habt mein bekantnus auf die fragen/ durch official vnd Rosin/ in gegen wesen notarij Hugels/ bey einem gleichen vernomen/ halt dar für/ als vil mir wissentlich/ dermassen gleichförmich in die federn verfasset sein sol/ on was mir der frag artikeln abgefallen/ möchten sonder zweifel etlich sein/ Weil jr nun mein einfeltige verantwortung besehen/ bin jch vngezweifelt/ werdet durch Gottes wort befinden bey euch selbst (euch durhc sein wort vnd seinen geist verlihen/ ob Götlicher warheit jnn meiner verantwortung entzogen/ zu wenig oder mehr dann bekent zugelassen solt sein worden. Derhalbne an euch als sunderlich liebhaber Götlicher warheit/ der enden vnd inn aller still examniren lassen/ und antwort empfahen/ mein gewissen zubefriden/ auch fodert hilff vnd trost Götlicher schriften auff solche meine verantwortung/ euch zu bemühen nicht vnderlassen wöllet/ ob not/ als jch dann acht/ mich zubeschirmen vor den wölffen vnd feinden Gottes worrt/ zuuerlegen hab/ vnd auff jre gereimbt/ vnd mit har darzu gezognen sprüchen/ grunt vnd schrifft mich zuuerantworten hab/ derhalben auch mir yetzt vil zubesichten vnd zuüberlesen von nöten sein wolt/ sonderlich das büchlen von der Babilonischen gefengnüs/ inn welchem doctor Martinus zwey Sacrament von Christto eingesetzt/ die andern zu poden stäst. Nun lieger Gott/ mir ist zugleich/ als hab mir daruon in dem schlaff getraumbt/ wie jchs auff ein zeit gelesen hab/ aber grundt vnd vrsach anzuzeigen/ mehrers teyls empfallen ist/ derhalben mir zugefallen/ das tractetlein auffzubringen/ geflissen sein wöllet/ oder aber nach dem wie vnsicher vnd sörglich sein wil/ der enden mit disen büchern vmbzugehen/ in ein summa etliche sprüch solcher fürwerffung fassen lassen/ wil wenig oder doch nicht vil schreibens oder schrifften betreffen/ Dann auff die andern warlich mir vil zu übersehen gebüren wolt. Almechtiger Got gib gnade/ Laß dein heiliges Götlichs wort nicht vndergehen/ das wort ist dein/ handhab dein wort/ du muest es thun/ Ich bin jm vil zu einfeltig vnd zu schwach/ befind auch bey mir nicht/ noch in aller meiner macht etwas zu enden/ dein wort/ ehr vnd lob zu erhalten/ es sey dann das du mirs vor gebest vnd verleihest/ jch bin nichts anders/ dann ein armer werckzeug. Derhalben lieben freund/ vnnd alle meine geliebste freundtliche günner/ seit gedacht/ das mir in den sachen geholffen werde/ mein bekentnus besicht werd/ durch yhenige so mir hilflich vnd inn aller still trost widerumb geben mügen/ Ich mangel yetzt etlicher büchlein/ mir von nöten inn etlichen puncten zubesichten. </w:t>
      </w:r>
    </w:p>
    <w:p w14:paraId="7B334F44" w14:textId="77777777" w:rsidR="00D7581A" w:rsidRDefault="00D7581A" w:rsidP="00D7581A">
      <w:pPr>
        <w:pStyle w:val="StandardWeb"/>
      </w:pPr>
      <w:r>
        <w:t xml:space="preserve">Item der büchlein eins der jch yetz herauß bracht hab/ findet man eins bey dem N. wie er selbst anzeigt. Item ein latinischen Psalter/ mit weissem leder überzogen/ hat der N. wär jch nottürfftig ye zuzeiten mich mit einem psalm zu trösten/ Item einen geschriben Christianismus hat auch der N. wol gesehen/ auch in der obern stuben in beywesen mein gelesen/ wolt ich auch gern einsten übersehen. Item ob der Vlrich noch nicht einheims/ sonder noch zu Tollet/ wär mein fürschlag vnd gute meinung/ das er sich zu den knaben hielt/ vnd lernet sie wie zuuor/ halt nicht dafür/ das man sich nach jm stelle. Item bin auch seint halben nicht angelanget worden/ so bin ich auch nicht gefragt worden/ ob jch Lutherische bücher hab oder nit/ hat mir auch nicht gefallen/ das er flucht gab/ was wolt man jm thun/ er ist ein frey ledig mensch/ darumb niemants widerwertig oder zu verdrieß/ das man jm alle notturft geb ist mein begern/ Auch laß jch jn bitten/ das er mir einsten freuntlichen schreib/ auch herr Michaeln zu Tollet mir zu schreiben vermanen thu/ sonderlich/ so fern jm die artikel vnd mein verantwortung zugestellet solten werden/ die frawen freuntlichen grüssen laß/ sambt allen jren geliebsten/ haben mich befolhen in jrem gebet/ der gleich/ ob Got wil/ jch hinwider/ Lieber freund/ last euch alle sach befolhen/ hilfft mir Got/ des jch dann gute hoffnung/ wil es mein lebenlang vnuergessen behalten/ rc. Vnder andern vallen mir noch zwo frag für/ die erst/ ob alle Christen priester/ Antwort/ Ja/ auß dem spruch 1. Petri 2. Ir seit ein außerwelt geschlecht/ ein königlich priesterthumb/ rc. Derhalben das einer kan oder mag für den andern bitten/ vnd sein anligend sach für Got zu tragen/ rhat vnd hilff durch Gottes wort beweisen/ Auch sein alle menschen so Christen/ künig/ das ist/ herrn über alle güter Christi/ Dann alle güter/ so Christi sein/ die selben güter sein auch zugleich aller Christen menschen/ vnd sein derselbigen aller teilhafftig mit jm durch den Glauben/ Das sie sein durch jn herrn über sünd/ tod/ teuffel vnd hellen/ dise fürter wider einen Christen nit zu herschen noch zu gebieten/ rc. </w:t>
      </w:r>
    </w:p>
    <w:p w14:paraId="7A74F044" w14:textId="77777777" w:rsidR="00D7581A" w:rsidRDefault="00D7581A" w:rsidP="00D7581A">
      <w:pPr>
        <w:pStyle w:val="StandardWeb"/>
      </w:pPr>
      <w:r>
        <w:t xml:space="preserve">Item zum andern/ was jch hielt von der aufflegung der henden/ Antwort/ Es were ein gemeiner gebrauch der Jüden/ so sie etwo ein person der ehren wehrt vnd wirdig wolten bedeuten/ das sie pflegten als dann auff solch personen etwo eines ambts wirdig oder darzu tauglich mit hend aufflegung/ dardurch zu bedeuten/ da hab jch wol nicht formlich respondirt/ wie nachmals darauff gedacht. Nun dieweil aber vnformlich gefragt/ vnd nicht recht deutlich/ wie mir auch in andern fragen vil begegent/ muß es sich gleich vergeen/ vnd mit andern ketzerischen artikeln/ wie sie mich dann verdammen/ zugleich hingehen/ wo einer bleibt/ bleiben auch die andern/ rc. </w:t>
      </w:r>
    </w:p>
    <w:p w14:paraId="7332579D" w14:textId="77777777" w:rsidR="00D7581A" w:rsidRDefault="00D7581A" w:rsidP="00D7581A">
      <w:pPr>
        <w:pStyle w:val="StandardWeb"/>
      </w:pPr>
      <w:r>
        <w:t xml:space="preserve">Ende seiner handtschrifft </w:t>
      </w:r>
    </w:p>
    <w:p w14:paraId="6D580610" w14:textId="77777777" w:rsidR="00D7581A" w:rsidRDefault="00D7581A" w:rsidP="00D7581A">
      <w:pPr>
        <w:pStyle w:val="StandardWeb"/>
      </w:pPr>
      <w:r>
        <w:t xml:space="preserve">Item zwischen vnd in der zeit haben sich seine freund ser vnd hoch bemühet/ ledigung halben des gefangnen/ mit grosser erbietung/ Bit vnd beger/ vnd Suplication geselt/ auch manchen herrn auffpracht/ für den gefangnen zu biten vnd zu schreiben/ Nemlich den von Trawn/ die Grafen von Schawnburg/ den von Schwartzenburg/ Marggraffen Casimirus/ den von Starhenberg/vnd ander vill vom Adel/ vnd ein fleissige fürschrifft von dem fürsten vnd hertzog Johansen zu Sachsen/ darauff er aber kein antwort gegeben/ rc. Auch mit vil erbietung der freundtschafft fürbringen/ manich mal den fürsten hoch ersucht/ der fürst soll der freuntschaft/ des gefangnen verprechen/ vnd missethat schrifftlich zustellen/ Oder die freundtschafft zu jm lassen/ damit sie jn/ was er vnrecht/ daruon deste statlicher möchten weysen. Das aber alles vnd anders/ alles abgeschlagen/ vnd durch auß nur gar nichts geholfen/ rc. Nach sulchen vnd allen vil verloffner handlung/ ist jm ein rechts tag angesetzt worden am xj. tag Heymonats/ Aber er/ der Bischoff hat solchs erst die freuntschafft lassen wissen am x. tag des Heymonaten daruor nach mittag/ Der fürst fürgeben/ auß sonder gnaden hab er zugelassen/ das die freuntschafft hinauff zu dem gefangnen eins teils sollen gehen/ vnd jn von seinem vnrechten weysen. Die freundschafft aber eins teils ist hinauff inß schloß gangen/ nemlich die/ Friderich Paumeister/ Hans Reychenberger/ Hans Schmidkramer/ die schweger/ Erasmus Keiser sein veter/ Thoman Keiser sein bruder/ vnd Hans Greyner paumeisters diener/ vnd meister Vincentz als procurator. Also hat man die freuntschafft zu jm gelassen/ in beisein doctor Ecken von Ingelstat/ vnd des Apts von Allerspach/ damit nichts heimlichs geredt noch gehandelt würde/ rc. Nach solchem Eckius ein langen sermon/ vnd ein lange red angehaben jm befolhen von dem fürsten/ wie sein fürstlich genad/ auß sunder gnad vergünt hab/ die freuntschafft zu herr Lenhart/ auch der gleich ime einen procurator zugelassen/ nicht von rechtens sonder auß gnaden vnd neigung/ rc. Vnd auff der freuntschafft vilfeltig piten/ hat Eckius die artikel Herr Lenharden wöllen verlesen/ Herr Lenhart angehebt vnd gesagt/ Es wer jm wol von nöten ein vorred zu thon/ wol er schwach/ bedrengt/ deßhalb er vngeschickt/ rc. Aber doch were das die meinung/ es wer wissent/ wie sie mit jm gehandelt/ jn lassen ligen bey zehen wochen/ ehe man jn gefragt/ was er verprochen/ rc. darnach gehling jn angetast/ vnd er als ein schwacher mensch auff vil vnd groß artikel müssen antworten/ Nach dem jnn wider in gefengknus gelegt/ darnach wider herauß vnuersehens gezogen/ wider hinein/ wider herauß/ er wüst selbst nicht wie/ Vnd in solchem het er wol geantwort/ wüst aber nicht/ wie sich all sein verantwortung zusamen reimet vnd schicket/ Demnach/ was er übereylet/ oder nach Götlichem wort nicht entschlossen/ wolt er jm vorbehalten haben/ solchs zu verändern/ deßhalb er langst begert/ jm sein verantwortung zu stellen/ Nach solchem hub doctor Eckius sein artikel vnd verhandlung an zu verlesen/ Es waren nemlich die/ Aber was sein verantwortung darauff ist gewesen/ wer yetz zu lang/ aber fast auff die meinung wie hieuor in seiner handschrifft gemeldet/ verstanden/ rc. Aufs kützest die artikel das mal verlesen/ des er dann alles bestanden/ wie es verschriben war/ rc. </w:t>
      </w:r>
    </w:p>
    <w:p w14:paraId="64ED8088" w14:textId="77777777" w:rsidR="00D7581A" w:rsidRDefault="00D7581A" w:rsidP="00D7581A">
      <w:pPr>
        <w:pStyle w:val="level1"/>
        <w:numPr>
          <w:ilvl w:val="0"/>
          <w:numId w:val="1"/>
        </w:numPr>
      </w:pPr>
      <w:r>
        <w:t>Item/ Der glaub rechtfertigt allein vor Gott/ on zuthuen der werck.</w:t>
      </w:r>
    </w:p>
    <w:p w14:paraId="0668D0D4" w14:textId="77777777" w:rsidR="00D7581A" w:rsidRDefault="00D7581A" w:rsidP="00D7581A">
      <w:pPr>
        <w:pStyle w:val="level1"/>
        <w:numPr>
          <w:ilvl w:val="0"/>
          <w:numId w:val="1"/>
        </w:numPr>
      </w:pPr>
      <w:r>
        <w:t>Item/ Er helt zwey Sacrament/ die Tauff/ leib vnd pluet Christi.</w:t>
      </w:r>
    </w:p>
    <w:p w14:paraId="7E200C4F" w14:textId="77777777" w:rsidR="00D7581A" w:rsidRDefault="00D7581A" w:rsidP="00D7581A">
      <w:pPr>
        <w:pStyle w:val="level1"/>
        <w:numPr>
          <w:ilvl w:val="0"/>
          <w:numId w:val="1"/>
        </w:numPr>
      </w:pPr>
      <w:r>
        <w:t>Item/ Die Meß kein opffer/ den lebendigen vnd todten vnnütz.</w:t>
      </w:r>
    </w:p>
    <w:p w14:paraId="2E8534DA" w14:textId="77777777" w:rsidR="00D7581A" w:rsidRDefault="00D7581A" w:rsidP="00D7581A">
      <w:pPr>
        <w:pStyle w:val="level1"/>
        <w:numPr>
          <w:ilvl w:val="0"/>
          <w:numId w:val="1"/>
        </w:numPr>
      </w:pPr>
      <w:r>
        <w:t>Item/ Er hat kein Meß gehalten in zweyen jaren.</w:t>
      </w:r>
    </w:p>
    <w:p w14:paraId="4749564D" w14:textId="77777777" w:rsidR="00D7581A" w:rsidRDefault="00D7581A" w:rsidP="00D7581A">
      <w:pPr>
        <w:pStyle w:val="level1"/>
        <w:numPr>
          <w:ilvl w:val="0"/>
          <w:numId w:val="1"/>
        </w:numPr>
      </w:pPr>
      <w:r>
        <w:t>Item/ Er hat das Sacrament zu Wittemberg inn zweyer gestalt genomen.</w:t>
      </w:r>
    </w:p>
    <w:p w14:paraId="6380B045" w14:textId="77777777" w:rsidR="00D7581A" w:rsidRDefault="00D7581A" w:rsidP="00D7581A">
      <w:pPr>
        <w:pStyle w:val="level1"/>
        <w:numPr>
          <w:ilvl w:val="0"/>
          <w:numId w:val="1"/>
        </w:numPr>
      </w:pPr>
      <w:r>
        <w:t>Item das Euangeli in Teutschem land nit recht gepredigt.</w:t>
      </w:r>
    </w:p>
    <w:p w14:paraId="5AF74146" w14:textId="77777777" w:rsidR="00D7581A" w:rsidRDefault="00D7581A" w:rsidP="00D7581A">
      <w:pPr>
        <w:pStyle w:val="level1"/>
        <w:numPr>
          <w:ilvl w:val="0"/>
          <w:numId w:val="1"/>
        </w:numPr>
      </w:pPr>
      <w:r>
        <w:t>Item/ die Buß kein Sacrament.</w:t>
      </w:r>
    </w:p>
    <w:p w14:paraId="5A8FFE15" w14:textId="77777777" w:rsidR="00D7581A" w:rsidRDefault="00D7581A" w:rsidP="00D7581A">
      <w:pPr>
        <w:pStyle w:val="level1"/>
        <w:numPr>
          <w:ilvl w:val="0"/>
          <w:numId w:val="1"/>
        </w:numPr>
      </w:pPr>
      <w:r>
        <w:t>Item/ Die schrifft thum jm kein genügen vmb die fünff Sacrament.</w:t>
      </w:r>
    </w:p>
    <w:p w14:paraId="61135BCB" w14:textId="77777777" w:rsidR="00D7581A" w:rsidRDefault="00D7581A" w:rsidP="00D7581A">
      <w:pPr>
        <w:pStyle w:val="level1"/>
        <w:numPr>
          <w:ilvl w:val="0"/>
          <w:numId w:val="1"/>
        </w:numPr>
      </w:pPr>
      <w:r>
        <w:t>Item/ die oren peicht nicht gepoten/ nur ein rath.</w:t>
      </w:r>
    </w:p>
    <w:p w14:paraId="3EB577BA" w14:textId="77777777" w:rsidR="00D7581A" w:rsidRDefault="00D7581A" w:rsidP="00D7581A">
      <w:pPr>
        <w:pStyle w:val="level1"/>
        <w:numPr>
          <w:ilvl w:val="0"/>
          <w:numId w:val="1"/>
        </w:numPr>
      </w:pPr>
      <w:r>
        <w:t>Item/ Christus ist allein die gnugthuung für die sünd.</w:t>
      </w:r>
    </w:p>
    <w:p w14:paraId="52BEF382" w14:textId="77777777" w:rsidR="00D7581A" w:rsidRDefault="00D7581A" w:rsidP="00D7581A">
      <w:pPr>
        <w:pStyle w:val="level1"/>
        <w:numPr>
          <w:ilvl w:val="0"/>
          <w:numId w:val="1"/>
        </w:numPr>
      </w:pPr>
      <w:r>
        <w:t>Item/ die Ehe ist kein sacrament.</w:t>
      </w:r>
    </w:p>
    <w:p w14:paraId="0290B35F" w14:textId="77777777" w:rsidR="00D7581A" w:rsidRDefault="00D7581A" w:rsidP="00D7581A">
      <w:pPr>
        <w:pStyle w:val="level1"/>
        <w:numPr>
          <w:ilvl w:val="0"/>
          <w:numId w:val="1"/>
        </w:numPr>
      </w:pPr>
      <w:r>
        <w:t>Item/ Keuscheit zu loben bindet nicht.</w:t>
      </w:r>
    </w:p>
    <w:p w14:paraId="043E01A2" w14:textId="77777777" w:rsidR="00D7581A" w:rsidRDefault="00D7581A" w:rsidP="00D7581A">
      <w:pPr>
        <w:pStyle w:val="level1"/>
        <w:numPr>
          <w:ilvl w:val="0"/>
          <w:numId w:val="1"/>
        </w:numPr>
      </w:pPr>
      <w:r>
        <w:t>Item/ Sypschafft ist nach der schrifft zu halten.</w:t>
      </w:r>
    </w:p>
    <w:p w14:paraId="59D14738" w14:textId="77777777" w:rsidR="00D7581A" w:rsidRDefault="00D7581A" w:rsidP="00D7581A">
      <w:pPr>
        <w:pStyle w:val="level1"/>
        <w:numPr>
          <w:ilvl w:val="0"/>
          <w:numId w:val="1"/>
        </w:numPr>
      </w:pPr>
      <w:r>
        <w:t>Item/ kein vrsach zu scheiden/ denn vmb ehepruchs wegen.</w:t>
      </w:r>
    </w:p>
    <w:p w14:paraId="4CA615FC" w14:textId="77777777" w:rsidR="00D7581A" w:rsidRDefault="00D7581A" w:rsidP="00D7581A">
      <w:pPr>
        <w:pStyle w:val="level1"/>
        <w:numPr>
          <w:ilvl w:val="0"/>
          <w:numId w:val="1"/>
        </w:numPr>
      </w:pPr>
      <w:r>
        <w:t>Item/ die Firmung vnd ölung nicht sacrament.</w:t>
      </w:r>
    </w:p>
    <w:p w14:paraId="1AA64F9F" w14:textId="77777777" w:rsidR="00D7581A" w:rsidRDefault="00D7581A" w:rsidP="00D7581A">
      <w:pPr>
        <w:pStyle w:val="level1"/>
        <w:numPr>
          <w:ilvl w:val="0"/>
          <w:numId w:val="1"/>
        </w:numPr>
      </w:pPr>
      <w:r>
        <w:t>Item/ er hab nicht schrifft vom Fegfewr.</w:t>
      </w:r>
    </w:p>
    <w:p w14:paraId="79494FE3" w14:textId="77777777" w:rsidR="00D7581A" w:rsidRDefault="00D7581A" w:rsidP="00D7581A">
      <w:pPr>
        <w:pStyle w:val="level1"/>
        <w:numPr>
          <w:ilvl w:val="0"/>
          <w:numId w:val="1"/>
        </w:numPr>
      </w:pPr>
      <w:r>
        <w:t>Item/ die guten werck hie/ helffen die todten dort nicht.</w:t>
      </w:r>
    </w:p>
    <w:p w14:paraId="0C8AC276" w14:textId="77777777" w:rsidR="00D7581A" w:rsidRDefault="00D7581A" w:rsidP="00D7581A">
      <w:pPr>
        <w:pStyle w:val="level1"/>
        <w:numPr>
          <w:ilvl w:val="0"/>
          <w:numId w:val="1"/>
        </w:numPr>
      </w:pPr>
      <w:r>
        <w:t>Item/ all tag von Got gleich.</w:t>
      </w:r>
    </w:p>
    <w:p w14:paraId="4252DA3F" w14:textId="77777777" w:rsidR="00D7581A" w:rsidRDefault="00D7581A" w:rsidP="00D7581A">
      <w:pPr>
        <w:pStyle w:val="level1"/>
        <w:numPr>
          <w:ilvl w:val="0"/>
          <w:numId w:val="1"/>
        </w:numPr>
      </w:pPr>
      <w:r>
        <w:t>Item/ die todten heyligen nicht fürbiter.</w:t>
      </w:r>
    </w:p>
    <w:p w14:paraId="7F8B7142" w14:textId="77777777" w:rsidR="00D7581A" w:rsidRDefault="00D7581A" w:rsidP="00D7581A">
      <w:pPr>
        <w:pStyle w:val="level1"/>
        <w:numPr>
          <w:ilvl w:val="0"/>
          <w:numId w:val="1"/>
        </w:numPr>
      </w:pPr>
      <w:r>
        <w:t>Item/ durch Christum die Christen frey.</w:t>
      </w:r>
    </w:p>
    <w:p w14:paraId="2384F108" w14:textId="77777777" w:rsidR="00D7581A" w:rsidRDefault="00D7581A" w:rsidP="00D7581A">
      <w:pPr>
        <w:pStyle w:val="level1"/>
        <w:numPr>
          <w:ilvl w:val="0"/>
          <w:numId w:val="1"/>
        </w:numPr>
      </w:pPr>
      <w:r>
        <w:t>Item/ Der mensch hat kein freyen willen in Göttlichen sachen.</w:t>
      </w:r>
    </w:p>
    <w:p w14:paraId="3E1F83B8" w14:textId="77777777" w:rsidR="00D7581A" w:rsidRDefault="00D7581A" w:rsidP="00D7581A">
      <w:pPr>
        <w:pStyle w:val="StandardWeb"/>
      </w:pPr>
      <w:r>
        <w:t xml:space="preserve">In der verlesung vnd disputation solcher artikel hat doctor Eckius vil vnzimlicher wort geret/ herr Lenhart pracht schrifft aber Eckius flicket an einem schlegel/ rc. Er pracht geringe war/ als er ein schwerer kauffman ist. Nach solchem hat die freundtschafft durch jren procurator reden lassen/ die handelung sey schwer als den leyen zu versteen/ rc. derhalben begert/ den tag der yetzt zum rechten angesetzt/ herr Lenhart/ auch jr der freundtschafft zu eylent/ derhalben jr bit/ den tag auff ein monat zuerstrecken/ auch jm die freundtschafft einen beystand thun mögen/ vnd auch herr Lenharden einen Procurator zum rechten zulassen/ der ein frey sicher gleit/ von vnd wider an sein gewar/ clausen vnd artikeln mitzuteilen seiner notturft nach rc. Auch soll man herr Lenharden einer Copi seiner artikel halben zustellen/ der gleich der freuntschafft/ damit man rathschlag/ oder ander vom Reich darüber iudiciern lasse/ rc. Auch das man her Lenharden ein oder zween/ die jm gefallen/ in den kercker zu lassen/ von den artikeln zu reden/ auch waz des der fürst in vnkost/ so er einen auffschub des recht tags/ keme/ wöll solche vnkost die freundtschafft erstrecken/ vnd mir jrem gelt erstatten/ Saget Eckius vnd apt von Allerspach/ Sie haben nichts macht/ Derhalben die freuntschafft die zwen verordenten yetzt gemelt fleissig gebeten/ sie wöllen also gutwillig/ vnd sich bemühen lassen/ den fürsten erbitten/ vnd solch jr bit/ beger vnd verwilligung der freuntschafft/ anzeigen/ rc. Da solchs beschehen/ hat man die freundtschafft für den fürsten vnd prelaten/ wie sie dann hernach am morgen an der schrannen/ so man herr Lenhart entweyhet/ gesessen sind/ erfodert/ alda Official ein lange red angefangen/ vnd vnser begern wie obgemelt/ von stücken zu stück vernewert/ vnd die alle abgeschalgen/ On allein/ man sol heint die schrifften vnd artikel herr Lenharten in den kercker zu stellen/ Aber solchs ward nicht gehalten/ wie es dann zubeweisen wer/ mit seinen prelaten/ das man jm die schriften nicht hat zustellen lassen/ wie man dann zu morgen von herr Lenharten selbst erfaren. Der fürst hat durch Official reden lassen/ Er stelle es den freunden heym/ ob es ehrlich/ einem solchem/ als herr Lenharten/ einichen beystand thun solle/ rc. </w:t>
      </w:r>
    </w:p>
    <w:p w14:paraId="5A0CEC14" w14:textId="77777777" w:rsidR="00D7581A" w:rsidRDefault="00D7581A" w:rsidP="00D7581A">
      <w:pPr>
        <w:pStyle w:val="StandardWeb"/>
      </w:pPr>
      <w:r>
        <w:t xml:space="preserve">Zu morgen hat man jn gebunden vnd gefangen mit grossem pracht/ der fürst vil vom land herein erfodert. mit gewaffenter hand im harnisch vast geputzt/ den dann der fürst dargelihen/ Also jn vnd noch einen pfaffen mit jm gefürt/ der ein übeltheter/ der wunderliche wort trib/ er bekent des herr Lenharden vnschuld/ Er der pfaff sagt/ Ich bin nicht wehrt/ das jch neben dir gehe/ du bist ein gerechter/ Ich hab den tod wol verschuld/ mir sol man mein recht thon/ Schald den fürsten/ nennet jn eynen pluthund/ er redet vil vnd schrey laut/ Herr Lenhart strafft jn/ er solt stil schweigen. Also füret man die zwen aneinander gepunden/ Erstlich für seiner mumen haus/ der pawmeisterin nam er hertzlich vrlaub/ vnd tröstet sie/ vnd sie must jn hertzen oder vmbfahen/ Solchs geschach auß einem tuck die freund zu erschrecken. Mitten auf dem marck tratten seine freund zu jm/ trösteten jn/ Wann keiner war vnder jn/ der gewölt hett/ das er von der warheit solt abtretten. </w:t>
      </w:r>
    </w:p>
    <w:p w14:paraId="3CC9AAFC" w14:textId="77777777" w:rsidR="00D7581A" w:rsidRDefault="00D7581A" w:rsidP="00D7581A">
      <w:pPr>
        <w:pStyle w:val="StandardWeb"/>
      </w:pPr>
      <w:r>
        <w:t xml:space="preserve">Also kamen die zwen gefürt inn das Capitelhauß auff dem Pfaffenhof/ daselbst war die schrannen besessen vnder dem hymel/ Auch die bürger von Passaw haben auß befelh des fürsten etlich jr bürger vnd bürgers söne in den harnisch darzu verordent/ da ist der Bischoff von Passaw in eygner person gesessen als richter/ der Weichbischoff von Regenspurg/ der weichbischoff von Passaw/ der abt von Allerspach/ Probst von Suben/ Probst von Osterhofen/ Probst von sanct Nicolai bey Passaw/ Probst von sanct Saluator/ Doctor Eckius von Ingelstat/ Magister Anthonius Dechant zu Ingelstat/ Doctor Ludwig Fröschel Thumherr/ Doctor Thomas Ramelspach prediger vnnd Thumherr/ Johannes Schönburger von Schönburg Thumherr/ Jeronymus Metting doctor vnd Official/ Drey notari/ Erasmus Kolb/ Nicolaus Kugenrüter/ Wolfgangus Krieger/ Item meister Hans Teberesch als ein notarius des kerckers/ der jm die ladung hat verkündt vnd vnterschriben/ Meister Christoffel Kirchpühler Fiscalis/ rc. Zumercken erstlich/ das diser Act was sie geredt haben/ latinisch gered ist/ Aber herr Llenhart hielt vast an/ man solt Teutsch reden/ Es wolt aber nicht sein. </w:t>
      </w:r>
    </w:p>
    <w:p w14:paraId="1FB158B8" w14:textId="77777777" w:rsidR="00D7581A" w:rsidRDefault="00D7581A" w:rsidP="00D7581A">
      <w:pPr>
        <w:pStyle w:val="berschrift2"/>
      </w:pPr>
      <w:r>
        <w:t>Anfang des Acts.</w:t>
      </w:r>
    </w:p>
    <w:p w14:paraId="71A55625" w14:textId="77777777" w:rsidR="00D7581A" w:rsidRDefault="00D7581A" w:rsidP="00D7581A">
      <w:pPr>
        <w:pStyle w:val="StandardWeb"/>
      </w:pPr>
      <w:r>
        <w:t xml:space="preserve">Hat der Official angefangen/ vnd gered zu dem von Passaw wie ein gefangner Lutherischer priester verhanden sey/ das man jn in die schrannen fürt/ Hat der Herr von Passaw ein bey vrteil geben/ für zu füren/ rc. Ist als dann herr Lenhart fürgefürt/ Hat officialis jm die pandt auffgelassen. Nach dem hat offentlich der official gered zu aller welt/ wie der von Passaw muß solchs thun auß verpflichtung seines eids dem stul zu Rom gethon/ vnd anders/ rc. damit die ketzerische sect werd außgetilgt. Hat auch benanter official herr Lenharten zugesprochen/ ob er wöäl reuocieren/ so wöll der von Passaw jm gnad beweisen/ Hat herr Lenhart durch seinen procurator/ der jm allein auß gnaden/ vnd nicht auß gerechtigkeit zugelassen ist worden/ geantwort/ kan vnd mug nichts reuociern/ was in der schrifft gegründ sey/ was aber nicht gegründ/ sol yetz widersprochen sein. </w:t>
      </w:r>
    </w:p>
    <w:p w14:paraId="6EE6B855" w14:textId="77777777" w:rsidR="00D7581A" w:rsidRDefault="00D7581A" w:rsidP="00D7581A">
      <w:pPr>
        <w:pStyle w:val="StandardWeb"/>
      </w:pPr>
      <w:r>
        <w:t xml:space="preserve">Darnach zuhand ist der Fiscal herfür komen/ vnd ein grosse citation herfür gezogen/ dieselb credentzet/ vnd einem notari geben zu verlesen offentlich/ ist der notarius darob weinend worden/ Ist ein ander herfür gestaanden/ dieselb verlesen mit grosser lust/ hat sich herr Lenhart demütiglich auff die fodrung erzeigt/ rc. Darnach ist der Fiscalis dargewesen/ vnd herfür gezogen ein gros libel etlich pletter latinisch geschriben/ verlesen latinisch/ hat herr Lenhart begert das zu teutschen vmb der vmstehenden willen/ ist jm aber nicht vergünt. </w:t>
      </w:r>
    </w:p>
    <w:p w14:paraId="243A8E7D" w14:textId="77777777" w:rsidR="00D7581A" w:rsidRDefault="00D7581A" w:rsidP="00D7581A">
      <w:pPr>
        <w:pStyle w:val="StandardWeb"/>
      </w:pPr>
      <w:r>
        <w:t xml:space="preserve">So nun in der gemein das libel verlesen ist worden mit allen puncten/ nemlich/ von der Bull Leonis des Babsts/ von dem Edict zu Wormbs/ auch Regenspurger satzung/ vnd das herr Lenhart/ ein mal sey verschriben/ so erstlich gefangen/ bey eids pflicht/ sich solcher lere zu eussern/ vnd solches nicht gehalten/ Hat herr Lenharten procurator/ etlich für geding gethon/ auch beschützung gegenred gethon vnd fürgeworffen/ Nemlich/ vmb abschrifft der klag/ zeit zu setzen/ darinnen sich zubedencken/ zugeben/ vnd mit vnparteischen zuberathschlagen/ in dem gantzen Reich/ seine freund zu biten vmb vnderricht/ sey nicht zu eylen in disem handel/ dieweil das die gewissen anrürt/ rc. Aber der keins ist zugelassen/ sonder nur fort/ hat der Fiscal angehalten/ das herr Lenhart solt personlich von artikel zu artikel vnd der klag antworten/ ya oder nein/ Hat mehr herr Lenharten procurator angehalten/ das man teutsch redt/ ist aber nicht vergünt worden/ sonder die artikel hat man latinisch gelesen/ aber herr Lenhart hat die summa der artikel vnd sein antwort teutsch geben mit grossem geist vnd verstand/ jm ist vil schrifften zugefallen/ derhalb er mutig/ were den gantzen tag nicht stimloß worden. </w:t>
      </w:r>
    </w:p>
    <w:p w14:paraId="757923C1" w14:textId="77777777" w:rsidR="00D7581A" w:rsidRDefault="00D7581A" w:rsidP="00D7581A">
      <w:pPr>
        <w:pStyle w:val="StandardWeb"/>
      </w:pPr>
      <w:r>
        <w:t xml:space="preserve">Aber der official redet jm vil zu/ der meinung/ Herr Lenhart wie thut jr/ wölt jr predigen? rc. Also hat er die warheit bekent vor Got vnd dem menschen/ mit vil mitleidens der vmbstender. Die artikel yetzt verlesen/ ist eben meinung/ wie ich vor bemelt/ da die freundtschafft auff dem schloß ist gewesen/ ist dißmal nit not mer anzuzeigen/ Sein verantwortung ist auff die meinung gestelt/ wie vor sein hantschrifft außweist/ rc. </w:t>
      </w:r>
    </w:p>
    <w:p w14:paraId="435D94DB" w14:textId="77777777" w:rsidR="00D7581A" w:rsidRDefault="00D7581A" w:rsidP="00D7581A">
      <w:pPr>
        <w:pStyle w:val="StandardWeb"/>
      </w:pPr>
      <w:r>
        <w:t xml:space="preserve">Nach dem herr Lenhart die artikel verantwort/ hat sein procurator die gebürlichen exception wider repetiert/ aber nichts erlangen mögen/ sonder zu dem end vrteil ist geeylet worden/ ein gemeiner beschluß der sach beschehen/ mit abschlahung weiters fürbringens. </w:t>
      </w:r>
    </w:p>
    <w:p w14:paraId="78246534" w14:textId="77777777" w:rsidR="00D7581A" w:rsidRDefault="00D7581A" w:rsidP="00D7581A">
      <w:pPr>
        <w:pStyle w:val="StandardWeb"/>
      </w:pPr>
      <w:r>
        <w:t xml:space="preserve">Als dann hat der von Passaw ein vrteil in eigner person/ auß einem zetel gelesen vnd gegeben/ herr Lenhart zu degradiern/ vnd weltlicher oberkeit überzuantworten/ Hat herr Lenhart ein red gethon/ den Fürsten zu erlindern/ aber kein ansehen gehabt/ Auch noch sein procurator repetirt vnd protestirt sein notturfft/ vnd darneben appellirt zu einem freyen Concili/ dieweil solch handlung in dem gantzen Reich erschollen/ vnd noch nicht entragen/ Aber kein zulassung beschehen/ rc. sonder zu der entweihung gegriffen/ herr Lenharten in geweyhte kleyder angelegt/ vn herwider durch den weihbischof von Passaw mit besondern gebetten vnd Collecten abgezogen/ von obersten zu vndersten/ beschoren/ in einen kittel gekleid/ ein schwartzes zerschnittens pareth auffgesetzt/ vnd dem statrichter übergeantwort/ als einen leyen/ vnd zuuor der bischoff von Passaw vnd der von Regenspurg für den benanten Keiser gebeten/ das man nicht mit jm handel zu dem plut/ auff das jn nit mangel an jrer priesterschafft/ rc. Darnach hat jn der statrichter genomen vnd gebunden wider auff das schloß ynß gefengnüs gefürt/ gelegen von dem xj. tag Julius biß auff den xiij. tag Augustus/ darnach mit etlichen reisigen/ auch zu fueß/ auff einem pferd mit ketten darauff gepunden/ durch die stadt Passaw gefürt/ Sein gemüt war vnerschrocken/ grüsset alle menschen/ vnder dem thor namen seine freund von jm vrlaub/ sie baten jn offentlich/ von der warheit durch leben noch tod nicht zu weychen/ Derhalben er mit begirigem hertzen einen trunck thet/ mit auffgehebtem angesicht/ Das sey mir in meines Christus namen. </w:t>
      </w:r>
    </w:p>
    <w:p w14:paraId="274B7F51" w14:textId="77777777" w:rsidR="00D7581A" w:rsidRDefault="00D7581A" w:rsidP="00D7581A">
      <w:pPr>
        <w:pStyle w:val="StandardWeb"/>
      </w:pPr>
      <w:r>
        <w:t xml:space="preserve">Also kam er hin gen Scherding/ Er sprach/ Christus meyn Got wie bist du so wunderlich in deinen wercken/ das jch wider in mein alte herberig sol kumen/ rc. Da ist er gelegen biß an den vierten tag/ Die freund zu jm in die Schergen stuben komen/ jn getröst/ vnd auch zu jm gesagt/ Herr Lenhart jr müst prennen/ Er gesprochen/ Wer pesser ein andere potschafft/ doch der Gottes wil geschehe/ aber jch hoff/ man werd mich nicht also on alles vrteil vmbpringen/ rc. </w:t>
      </w:r>
    </w:p>
    <w:p w14:paraId="166010FB" w14:textId="77777777" w:rsidR="00D7581A" w:rsidRDefault="00D7581A" w:rsidP="00D7581A">
      <w:pPr>
        <w:pStyle w:val="StandardWeb"/>
      </w:pPr>
      <w:r>
        <w:t xml:space="preserve">Die freuntschafft sein auch mit einem gepet von dem yungen vnd alten Grafen von Schawnburg außgangen/ gehn Münschen komen/ aber nichts ausgericht/ sonder hertzog Wilhelm dem landrichter zu Scherding ernstlich geschriben/ er sol herr Lenharten on alle vrtel vnd recht mit dem prand richten lassen/ Der landrichter hat ein seltzamen griff gebraucht/ vermeinet die freund weck zu weisen/ damit keiner bey seinem end were/ auch het ers gern heymlich gethon/ Wenn es war der anschlag/ man solt die hencker bey der nacht außlassen/ damit der rost bereit/ vnd er herr Lenhart in aller früe gericht/ Die von Scherding haben jre thor nicht geöffent/ sie haben auch kein wolgefallen daran gehbat/ Es ward an die freund bracht/ sie söllen biten/ er/ herr Lenhard wurd jn ergeben zu dem schwert/ Antwort/ sie wöllen nit biten/ es würde Got wol machen/ rc. </w:t>
      </w:r>
    </w:p>
    <w:p w14:paraId="7E783CC1" w14:textId="77777777" w:rsidR="00D7581A" w:rsidRDefault="00D7581A" w:rsidP="00D7581A">
      <w:pPr>
        <w:pStyle w:val="StandardWeb"/>
      </w:pPr>
      <w:r>
        <w:t xml:space="preserve">In solchem sein die schergen für das ambthaus geriten/ vnd die zwen henger vnd jr knecht in das ambthauß gegangen/ der henger gefragt/ wie heistu? Antwort/ Ich heiß Lenhart/ Der henger gesagt/ Ich kan dir nicht vil für sagen/ noch dich lernen/ du weist dich wol zu halten/ jch muß mich nach befelh meines G. H. halten. Herr Lenhart gesagt/ Lieben freund/ bedarff ewr lere nicht/ thut was euch befolgen/ Seine hand dargereicht/ hart gebunden/ Die henger geflucht/ wann die strick hetten sich verwerret/ Herr Lenhart gesagt/ Lieben brüder fluchet nicht/ last euch der weil/ jch entrinne euch nicht/ jr thut mir kein punt oder zug/ es wil Christus mein herr haben/ jr seit nur ein werckzeug von Got verordnet/ rc. Nach dem hat man jn herauß gefürt/ aber was sol ich schreiben/ jch hab von keinem menschen kein solchen ernst vnd inprunstigkeit gesehen/ er hub sein gesicht übersich/ sein prust empor/ sein mund redt so schnell latinische psalm/ das ein wort dem andern kaum entweichen mocht/ solches trib er durch die stat. </w:t>
      </w:r>
    </w:p>
    <w:p w14:paraId="65BFB491" w14:textId="77777777" w:rsidR="00D7581A" w:rsidRDefault="00D7581A" w:rsidP="00D7581A">
      <w:pPr>
        <w:pStyle w:val="StandardWeb"/>
      </w:pPr>
      <w:r>
        <w:t xml:space="preserve">Ein Bäbstlicher pfaff kam neben herr Lenharten/ mit jm wolt er reden vnd gehen/ nam jn einer bey der achsel/ spricht Pfaff jr habt da nichts zuschaffen. Des herr Lenharten knecht kam/ nam vrlaub/ vol weinens/ vnd küsset herr Lenharten die hend/ des schmutzet herr Lenhart vnd sprach/ Was thut das fleysch? Einer hub an/ tröstet jn in dem herrn/ Er hub an gewaltig teutsch zu reden gleich mit grymmigem gemüt/ sein kopff von einer seiten zu der andern wancken/ sprechend/ Christus du must mit mir leyden/ Christus du mus vnder mich/ du must micht tragen/ mit mir ist es vmb sonst vnd verlorn. In dem kamen sie an den grieß bey dem wasser/ dz/ In/ genent/ auff dem grieß bey dem galgen ward der rost bereit/ stund das volck/ Er hub an vnd sprach/ da were die erndte/ da soll man erndter in die erndt haben/ bitet den haußvater des schnits/ das er schniter in sein ernd schicke/ Vnd vil ander red. rc. </w:t>
      </w:r>
    </w:p>
    <w:p w14:paraId="067F13A5" w14:textId="77777777" w:rsidR="00D7581A" w:rsidRDefault="00D7581A" w:rsidP="00D7581A">
      <w:pPr>
        <w:pStyle w:val="StandardWeb"/>
      </w:pPr>
      <w:r>
        <w:t xml:space="preserve">Also rint ein arm von dem grossen wasser/ </w:t>
      </w:r>
      <w:hyperlink r:id="rId6" w:tooltip="autoren:l:luther:inx" w:history="1">
        <w:r>
          <w:rPr>
            <w:rStyle w:val="Hyperlink"/>
          </w:rPr>
          <w:t>InX</w:t>
        </w:r>
      </w:hyperlink>
      <w:r>
        <w:t xml:space="preserve">/ vmb den grieß/ setzt man Herr Lenhart auff ein wagen vnd die henger mit jm furen also über den arm des wasser/ Also ward Herr Lenhart dargefürt/ vnd sein redt thet er in dem ring/ also/ allen denen die jn daher hetten gebracht/ den vergeb er von hertzen/ derhalb jm got auch wöl verzeihen/ thet das volck ermanen/ das sie jm fleyssig hülffen bitten/ für alle sein widersacher. Auch bat er/ ob er beleydigt einen menschen mit seinem leben oder Exempel/ wie er dann vor nicht recht gepredigt/ solches wolt man jm verzeihen/ auch wolt für jn bitten/ das er stürb in einem festen Christlichen glauben/ vnd pett für die/ die noch nicht erleucht. </w:t>
      </w:r>
    </w:p>
    <w:p w14:paraId="542142CF" w14:textId="77777777" w:rsidR="00D7581A" w:rsidRDefault="00D7581A" w:rsidP="00D7581A">
      <w:pPr>
        <w:pStyle w:val="StandardWeb"/>
      </w:pPr>
      <w:r>
        <w:t xml:space="preserve">In dem wolt jn der landrichter nicht reden lassen/ spricht zu dem henger/ mach endt/ du weist was dir befolhen ist/ also ward Herrr Lenhart mit seinem auzihen schnel/ vnd bald hynauff auff den scheytterhauffen/ in seinem kölblein/ in seinem hemblein/ vnd legt sich nider in ein grüblein des scheytterhauffen/ wart er fürwertds auff den scheytterhauffen lang gebunden/ Da die weil man bandt/ bat er das volck/ das man solt singen/ Kum heiliger geist. Ein Bepstlicher pfaff/ den wir vor hetten hinweck gethan/ war wider bey jm/ sagt jm/ ob er yrgent in einem Artikel geyrret het/ solle er Gott vmb gnad bitten/ Herr Lenhart gab kein antwort/ aber der pfaff fraget Herr Lenharten/ ob er serben wolt/ als ein frumer Christ/ Antwort/ Ja/ vnd der pfaff ermaneet jn der tauff/ vnd leybet dem ketzer ein das leyden Christi/ es war mir wunderlich rc. Aber derselb pfaff hernach gesagt/ jch weis auch nicht was er noch sagt/ wenn man recht mit jm geredt/ er het sich bekert/ vnd solche wort etc. </w:t>
      </w:r>
    </w:p>
    <w:p w14:paraId="1B0CDCF0" w14:textId="77777777" w:rsidR="00D7581A" w:rsidRDefault="00D7581A" w:rsidP="00D7581A">
      <w:pPr>
        <w:pStyle w:val="StandardWeb"/>
      </w:pPr>
      <w:r>
        <w:t xml:space="preserve">In dem ist das fewer angezünd/ In dem etlich laut schrey gethan/ Jhesus ich bin dein mach mich selig. Nach solchem ist jm hende vnd fües vnd der kopff abgeprunnen/ Ist das fewer wenig worden/ Hat der henger eine stange genomen/ den cörper heraus geweltzet/ darnach mehr holtz an das fewer gelegt/ darnach der henger in den cörper gehawen ein loch darein gestochen mit einem schwert/ darnach eine stange darein gesteckt/ vnd widerumb an der stangen auff den rost gehebt/ also verprunnen/ rc. </w:t>
      </w:r>
    </w:p>
    <w:p w14:paraId="57849F94" w14:textId="77777777" w:rsidR="00D7581A" w:rsidRDefault="00D7581A" w:rsidP="00D7581A">
      <w:pPr>
        <w:pStyle w:val="StandardWeb"/>
      </w:pPr>
      <w:r>
        <w:t xml:space="preserve">Darnach der henger dem richter zugesprochen/ ob er recht gericht/ als seines G. H. bueelh gewesen ist? Vnd nicht gefragt/ wie recht vnd vrteil geben ist. Also hat Lenhardus sein leben geendet nach dem wort des Herrn/ seinen geist vnd sich geopffert an dem 16. tag Augustus/ an dem tag Rochus/ zwißchen achte vnd neun/ jn vnd alle Christliche menschen zu stercken in dem Herrn Jhesu Christo/ Das verleihe Got allen menschen/ AMEN. </w:t>
      </w:r>
    </w:p>
    <w:p w14:paraId="15EADA0B" w14:textId="77777777" w:rsidR="00D7581A" w:rsidRDefault="00D7581A" w:rsidP="00D7581A">
      <w:pPr>
        <w:pStyle w:val="berschrift2"/>
      </w:pPr>
      <w:r>
        <w:t>Gnad durch Christum</w:t>
      </w:r>
    </w:p>
    <w:p w14:paraId="6DBB9356" w14:textId="77777777" w:rsidR="00D7581A" w:rsidRDefault="00D7581A" w:rsidP="00D7581A">
      <w:pPr>
        <w:pStyle w:val="StandardWeb"/>
      </w:pPr>
      <w:r>
        <w:t xml:space="preserve">FReundtlicher lieber N. da jch hab von deiner gegenwertigkeit gehört/ bin jch groß erfrewet worden in meinem hertzen/ Vnd wenn es euch allen wol gieng in zeitlichen vnd geistlichen gaben Gottes/ möcht ich nichts liebers hörn. </w:t>
      </w:r>
    </w:p>
    <w:p w14:paraId="5010450D" w14:textId="77777777" w:rsidR="00D7581A" w:rsidRDefault="00D7581A" w:rsidP="00D7581A">
      <w:pPr>
        <w:pStyle w:val="StandardWeb"/>
      </w:pPr>
      <w:r>
        <w:t xml:space="preserve">Lieber N. du weist mein vnfal/ des alten Adams halben/ welcher da in der höle gepeinigt wird/ vnd jm seer wider ist/ vnd erhebt sich offt in vngedult wider got zu murren/ gleich als geschehe jm gros vnrecht/ So ist doch (wiewol schwach) der geist vorhanden/ thut jn wider trösten. O wie gar armselig vnd mad derselb ist/ klag ich Gott vnd dir/ mein lieber N. Bitte du Got für mich/ das er gesterckt werde. </w:t>
      </w:r>
    </w:p>
    <w:p w14:paraId="1B35D27A" w14:textId="77777777" w:rsidR="00D7581A" w:rsidRDefault="00D7581A" w:rsidP="00D7581A">
      <w:pPr>
        <w:pStyle w:val="StandardWeb"/>
      </w:pPr>
      <w:r>
        <w:t xml:space="preserve">Ich hab nechten von dem getrewen mitbruder in Christo N. vernomen dein holdseligs vnd freuntlichs hertz gegen mir habend/ des jch mich groß in meinem hertzen erfrewet hab/ das mir Got ein solchen freund gegeben/ der sich auch von meinetwegen in fahr des todes dürfft geben. Nun allerliebster N. dir ist gut wissen/ das mein leben in gefahr des todes/ doch in der hand Gottes/ schwebt. Dann wie mir durch den frumen N. vnd andere/ die mich in der still heymgesucht haben/ angesagt/ so wil der Fürst/ so fern jch von der ketzerey nicht abstehe/ vnd mich bekere/ für gericht stellenn/ vnd mir/ was das recht gibt/ widerfaren lassen. Ach Got von hymel des rechts/ schaw du darein/ redte vnd verteydinge dein wort/ erhalt mich deynen armen werckzeug/ vor disen blutdürstigen hunden vnd feinden deren die Gottes wort bekennen. </w:t>
      </w:r>
    </w:p>
    <w:p w14:paraId="7AD8421F" w14:textId="77777777" w:rsidR="00D7581A" w:rsidRDefault="00D7581A" w:rsidP="00D7581A">
      <w:pPr>
        <w:pStyle w:val="StandardWeb"/>
      </w:pPr>
      <w:r>
        <w:t xml:space="preserve">Ich hab wol bey mir beschlossen (wie Paulus zun Römern am 8. sagt) das weder tod noch leben/ weder engel noch gewalt mich sol abwenden von der lieb Gottes vnd seinem heiligen wort/ Es sind aber zwölff stund des tags/ dazu ligt es auch nit an yemands wöllen oder lauffen/ sonder an Gottes erbarmen/ wie er sagt im neunden capitel. Derhalben ist es lauter gnad/ so ich bestendig bleib/ vnd gar nicht meins thuens. Es stehe oder val der mensch/ so stehet oder vellet er durch Got/ rc. </w:t>
      </w:r>
    </w:p>
    <w:p w14:paraId="556D9B1E" w14:textId="77777777" w:rsidR="00D7581A" w:rsidRDefault="00D7581A" w:rsidP="00D7581A">
      <w:pPr>
        <w:pStyle w:val="StandardWeb"/>
      </w:pPr>
      <w:r>
        <w:t xml:space="preserve">Derhalben lieber N. bin jch warlich deinem fürschlag vnd freundtlichen Christlichen erbieten gantz zu nerrisch vnd kindisch/ vnd weiß nit was in dem val zu lassen oder zu thun were/ wöllest dich derhalben bey dem N. Christlichen bruder erkunden/ was hierinnen zu thun oder lassen sey/ Ich laß es auch wol geschehen/ das du dich bemühest vnd fleiß ankerest von meinet wegen/ jch wil aber gleichwol vor allen dingen Gott mein sach heymstellen/ der hat miich ye herein geworffen inn das loch/ wiewol der alt Adam offt darwider strebt vnd sagt/ du werest dises vnglücks woll müssig gangen/ man hat dich offt genug gewarnet/ du solt dich hüten/ rc. Weil aber Christtus Matthei 10. spricht/ Kaufft man nicht zween sperling vmb einen pfenning= Vnd/ Die hare ewers kopffs sind alle gezelt/ vnd keins velt vom kopf on den willen ewers vaters/ so muß ye der Adam stilhalten/ vnd sprechen/ es sey Gotes wil/ Esaie 2. Was murret der mensch wider mich/ der do spricht/ es kome weder guts noch böß von Got? </w:t>
      </w:r>
    </w:p>
    <w:p w14:paraId="68E4B17A" w14:textId="77777777" w:rsidR="00D7581A" w:rsidRDefault="00D7581A" w:rsidP="00D7581A">
      <w:pPr>
        <w:pStyle w:val="StandardWeb"/>
      </w:pPr>
      <w:r>
        <w:t xml:space="preserve">Wird nun der Bischoff in der sach wider mich veruolgen/ mit seinen hunden den feinden Götlichs worts/ halt ich dafür er werde yehling mit mir handeln lassen/ wie er denn auch mit Oberhaimer gethon/ Wiewol jch dafür halt/ er werds/ on das bald mit mir enden/ Es gerate nu gleich wie der barmhertzig Got wil/ des willen vnd zusehen muß er doch haben/ sonst wirt er mit mir nichts schaffen. Weil es denn alles in seiner macht stehet/ wöllen wir jm die sach heimstellen vnd befelhen/ das von jm begeren/ das sein heiliger name durch mich nicht geschmecht/ sondern sein will/ vnd nicht mein/ an mir/ volbracht werde/ in des wöllen wir gleichwol gute mittel vnd rath/ mit Gottes willen betracht/ nicht vnterlassen/ sondern derselben pflegen/ vnd doch Got das gedeyen vnd die ehre heimstellen. </w:t>
      </w:r>
    </w:p>
    <w:p w14:paraId="28797E85" w14:textId="77777777" w:rsidR="00D7581A" w:rsidRDefault="00D7581A" w:rsidP="00D7581A">
      <w:pPr>
        <w:pStyle w:val="StandardWeb"/>
      </w:pPr>
      <w:r>
        <w:t xml:space="preserve">Lieber N. jch kan wol gedencken/ das jch den teuffel gantz entrüst vnd erzürnt hab/ das geistlich heilig volck/ in dem das jch die frag artikel/ vnd mein verantwortung/ in das Reich gestellet hab zu examinirn/ vnd nicht bey jn gewarten thue/ Welches auch der Fürst hat gehört/ da ich solche wort vnd andere mehr/ mit dem Greyner geredt/ vnd er selbs durch den Greyner mich derhalben erkunden hat lassen. Weil nun mich erboten hab/ auff meine kostung/ durch meiner freund/ schweger vnd brüder reisen/ das jch mich von vnparteischen leuten/ wo ich vnförmlich geantwort hab/ gern abwenden/ vnd mit gegrunter schrifft laiten wöll lassen/ solte doctor Ramelspach nit fur grimmen springen/ wo er solche verachtung hörte? Der gleychen auch die andern/ doctor Rosin/ Official/ Fröschel/ Perger vnd derselbig hauffe? Ey der bub muß sterben/ werden jre hertzen gesinnet sein wider das arm schaff/ Got ist aber ob jn/ vnd spot jr in jren anschlegen/ vnd spricht/ Jr müst jm nichts thun ich wölle es dann. O wenn mein hertz da fest hielt/ vnd könde es glauben/ das dem also were/ O wie selig/ jch denn meine tag also schliessen thet. </w:t>
      </w:r>
    </w:p>
    <w:p w14:paraId="57F78F0E" w14:textId="77777777" w:rsidR="00D7581A" w:rsidRDefault="00D7581A" w:rsidP="00D7581A">
      <w:pPr>
        <w:pStyle w:val="StandardWeb"/>
      </w:pPr>
      <w:r>
        <w:t xml:space="preserve">Ich halte auch darfür lieber N. das der Bischoff mein verantwortung schon zu Ingelstat gehabt hab/ vnd dieselben feinde Gotes examinirn lassen/ Ist das war/ so hab ich schon verloren/ vnd gnad mir Got/ vnd erredte mich vor jrem vrteil. Ach lieber Got/ wie möcht oder kündt das geschlecht doch greulicher handeln/ denn es thut? Wil einer nicht antworten/ so strecken vnd recken sie jn/ wie sie dem in der Freystat gethon/ der am Palmtag widerruffen hat/ Item yetzt lassen eym pfaffen seinen leichnam auß der kirchen werffen zu Weidhofen/ das er in der geheim sein köchin zur ehe genomen hat/ vnd ein testament auffgericht an seinem sterben jr zu gut/ vnd für sein ehlich weib für Got angezogen hat/ Einer hurn aber gieng es wol hin/ wenn sie gleich alles gut jrs hurn pfaffens ererbet/ vnd schon den freunden kein heller würd. </w:t>
      </w:r>
    </w:p>
    <w:p w14:paraId="4F37E4A7" w14:textId="77777777" w:rsidR="00D7581A" w:rsidRDefault="00D7581A" w:rsidP="00D7581A">
      <w:pPr>
        <w:pStyle w:val="StandardWeb"/>
      </w:pPr>
      <w:r>
        <w:t xml:space="preserve">Also lieber N. handelt das heilig geschlecht/ Got erbarme sich dere/ so auß vnwissenheit also faren/ Aber Got hat sie verblendt wie Pharaonem. </w:t>
      </w:r>
    </w:p>
    <w:p w14:paraId="2E4BA8F8" w14:textId="77777777" w:rsidR="00D7581A" w:rsidRDefault="00D7581A" w:rsidP="00D7581A">
      <w:pPr>
        <w:pStyle w:val="StandardWeb"/>
      </w:pPr>
      <w:r>
        <w:t xml:space="preserve">Ach lieber mein N. gehabt euch alle wol/ tröste mir mein liebe muter/ die schweger/ freunde vnd brüder/ das sie Got beuelhen das vnd anders/ so jn widerwertigs zustehet/ Got wil vns probiern/ welcher verleihe vns gedult vnd bestendigkeit in allen engsten vnd nöten. </w:t>
      </w:r>
    </w:p>
    <w:p w14:paraId="279E04D1" w14:textId="77777777" w:rsidR="00D7581A" w:rsidRDefault="00D7581A" w:rsidP="00D7581A">
      <w:pPr>
        <w:pStyle w:val="StandardWeb"/>
      </w:pPr>
      <w:r>
        <w:t xml:space="preserve">Ich kümer mich auch seer vmb die knaben vnd vmb den Vlrichen/ die sind nun auch verweiset vnd verlassen. Ich weiß/ ob der Vlrich zu essen hab oder nicht/ Das man jm doch zerung gebe. Ich wolt gern/ das sie es brüderlichen miteinander hielten/ vnd vergessen Vlrichts nicht/ wie jch jn denn off befolhen hab. </w:t>
      </w:r>
    </w:p>
    <w:p w14:paraId="742B8DC7" w14:textId="77777777" w:rsidR="00D7581A" w:rsidRDefault="00D7581A" w:rsidP="00D7581A">
      <w:pPr>
        <w:pStyle w:val="StandardWeb"/>
      </w:pPr>
      <w:r>
        <w:t xml:space="preserve">Item so mir etwas von Wittemberg geschickt/ wöllet verordnen/ das es mir in stille übergeantwort werde. </w:t>
      </w:r>
    </w:p>
    <w:p w14:paraId="45EB12EA" w14:textId="77777777" w:rsidR="00D7581A" w:rsidRDefault="00D7581A" w:rsidP="00D7581A">
      <w:pPr>
        <w:pStyle w:val="StandardWeb"/>
      </w:pPr>
      <w:r>
        <w:t xml:space="preserve">Grüsse mir dein fromme haußfrawen/ so du mit freuden zu jr komest/ des jch gut hoffnung hab. </w:t>
      </w:r>
    </w:p>
    <w:p w14:paraId="66416C27" w14:textId="77777777" w:rsidR="00D7581A" w:rsidRDefault="00D7581A" w:rsidP="00D7581A">
      <w:pPr>
        <w:pStyle w:val="StandardWeb"/>
      </w:pPr>
      <w:r>
        <w:t xml:space="preserve">Seit fridsam mit ewern schwegern vnnd schwigerin/ vnd darzu mit yederman. </w:t>
      </w:r>
    </w:p>
    <w:p w14:paraId="76DF0981" w14:textId="77777777" w:rsidR="00D7581A" w:rsidRDefault="00D7581A" w:rsidP="00D7581A">
      <w:pPr>
        <w:pStyle w:val="StandardWeb"/>
      </w:pPr>
      <w:r>
        <w:t xml:space="preserve">Ach gedenckt/ wie das ein reicher grosser schatz ist/ dafür man Got nymmer mehr gnugsam dancken kan/ wenn ein mensch frey ledig vnd nicht gefangen ist/ Aber der vnd anderer gaben Gottes gedencken wir nicht ehe/ denn so wir das widerspil fülen vnd empfinden. </w:t>
      </w:r>
    </w:p>
    <w:p w14:paraId="657C84EF" w14:textId="77777777" w:rsidR="00D7581A" w:rsidRDefault="00D7581A" w:rsidP="00D7581A">
      <w:pPr>
        <w:pStyle w:val="StandardWeb"/>
      </w:pPr>
      <w:r>
        <w:t xml:space="preserve">Last euch mein sach im besten/ vnd nach Gottes willen befolhen sein/ gehet nicht vnachtsam oder vnberathgeschlagen damit vmb. </w:t>
      </w:r>
    </w:p>
    <w:p w14:paraId="7504B464" w14:textId="77777777" w:rsidR="00D7581A" w:rsidRDefault="00D7581A" w:rsidP="00D7581A">
      <w:pPr>
        <w:pStyle w:val="StandardWeb"/>
      </w:pPr>
      <w:r>
        <w:t xml:space="preserve">Got der almechtig geb euch allen meinen lieben schwegern vnd brüdern sein erkantnüs in dem vnd andern/ nach seinem Götlichen willen zu verfaren. Got sey mit vns allen/ Amen. </w:t>
      </w:r>
    </w:p>
    <w:p w14:paraId="50894BED" w14:textId="77777777" w:rsidR="00D7581A" w:rsidRDefault="00D7581A" w:rsidP="00D7581A">
      <w:pPr>
        <w:pStyle w:val="StandardWeb"/>
      </w:pPr>
      <w:r>
        <w:t xml:space="preserve">Lenhard Keyser. </w:t>
      </w:r>
    </w:p>
    <w:p w14:paraId="3E3296A5" w14:textId="77777777" w:rsidR="00D7581A" w:rsidRDefault="00D7581A" w:rsidP="00D7581A">
      <w:pPr>
        <w:pStyle w:val="StandardWeb"/>
      </w:pPr>
      <w:r>
        <w:t xml:space="preserve">Es ist finster/ vnd must schier nach dem griff schreiben. </w:t>
      </w:r>
    </w:p>
    <w:p w14:paraId="35C9FFB9" w14:textId="77777777" w:rsidR="00D7581A" w:rsidRDefault="00D7581A" w:rsidP="00D7581A">
      <w:pPr>
        <w:pStyle w:val="StandardWeb"/>
      </w:pPr>
      <w:r>
        <w:t xml:space="preserve">Disen brieff hab jch darumb lassen auch drucken/ das man sehe/ wie Christus im kercker ober dem alten menschen herr Lenhards gekempfft/ vnd in jm den tod schon überwunden hat/ ehe dann er für gericht vnd im fewer überwunden ist. </w:t>
      </w:r>
    </w:p>
    <w:p w14:paraId="2164367F" w14:textId="77777777" w:rsidR="00D7581A" w:rsidRDefault="00D7581A" w:rsidP="00D7581A">
      <w:pPr>
        <w:pStyle w:val="berschrift2"/>
      </w:pPr>
      <w:r>
        <w:t>Herr Lenhards Testament.</w:t>
      </w:r>
    </w:p>
    <w:p w14:paraId="1C8B7B42" w14:textId="77777777" w:rsidR="00D7581A" w:rsidRDefault="00D7581A" w:rsidP="00D7581A">
      <w:pPr>
        <w:pStyle w:val="StandardWeb"/>
      </w:pPr>
      <w:r>
        <w:t xml:space="preserve">In nomine domini Amen. </w:t>
      </w:r>
    </w:p>
    <w:p w14:paraId="2E0453A4" w14:textId="77777777" w:rsidR="00D7581A" w:rsidRDefault="00D7581A" w:rsidP="00D7581A">
      <w:pPr>
        <w:pStyle w:val="StandardWeb"/>
      </w:pPr>
      <w:r>
        <w:t xml:space="preserve">Nach dem vnd mich Got auß lauter güt vnd barmhertzigkeit auß dem elend diser welt zu seinen hulden erfodert/ vnnd durch seinen werckzeug geladen hat/ auff morgen nach dato meinen geist vmb Götlicher warheit willen auff zu geben/ wil jch euch meine liebste brüder durch Gottes willen gebeten haben/ disen meinen letzten willen handzuhaben/ vnd nach dem besten volziehung thuen wöllet. </w:t>
      </w:r>
    </w:p>
    <w:p w14:paraId="77098B0C" w14:textId="77777777" w:rsidR="00D7581A" w:rsidRDefault="00D7581A" w:rsidP="00D7581A">
      <w:pPr>
        <w:pStyle w:val="StandardWeb"/>
      </w:pPr>
      <w:r>
        <w:t xml:space="preserve">Item/ Erstlichen euch brüderlich vnd freuntlichen in allweg vndereinander halten/ Der öberkeit in allweg gehorsam/ mit der muter freuntlich handeln/ verordnen/ das sie in rechtem Christlichem glauben vor allen dingen vnterwisen werd/ darumb Got fleissiglich zu piten ist. </w:t>
      </w:r>
    </w:p>
    <w:p w14:paraId="44284EB5" w14:textId="77777777" w:rsidR="00D7581A" w:rsidRDefault="00D7581A" w:rsidP="00D7581A">
      <w:pPr>
        <w:pStyle w:val="StandardWeb"/>
      </w:pPr>
      <w:r>
        <w:t xml:space="preserve">Item/ zum andern/ das jr mein verlassen gut von Got gegeben/ wist wol wie gewunnen/ freuntlich vnd brüderlich handelt/ vnd vndereinander teylet/ nicht hadert/ noch in vnlust euch gegeneinandert gebt/ Die armen leut last euch befolhen sein/ vnd erzeigt euch dienstlich mit der that gegen jn. Entlichen glaubt/ das euch Got erneren werd/ zeitlich vnd ewiglich/ derhalben nit sorgen noch geitzeen nach dem verdamlichen gut/wenn wir haben futer vnd hüll/ daran wöllen genügig sein. </w:t>
      </w:r>
    </w:p>
    <w:p w14:paraId="59605FA0" w14:textId="77777777" w:rsidR="00D7581A" w:rsidRDefault="00D7581A" w:rsidP="00D7581A">
      <w:pPr>
        <w:pStyle w:val="StandardWeb"/>
      </w:pPr>
      <w:r>
        <w:t xml:space="preserve">Item dem Füchßlein sollen seine dienst in der zalung oder lösung des paurn auffgehebt werden/ vnd dem paurn der künfftig dienst durch Gottes willen nachgelassen werden. </w:t>
      </w:r>
    </w:p>
    <w:p w14:paraId="61417037" w14:textId="77777777" w:rsidR="00D7581A" w:rsidRDefault="00D7581A" w:rsidP="00D7581A">
      <w:pPr>
        <w:pStyle w:val="StandardWeb"/>
      </w:pPr>
      <w:r>
        <w:t xml:space="preserve">Item/ den Vlrichen für einen gleichen miterben zu meynem gut halten/ so fern jm der enden zu bleyben vergünnet/ vnd die knaben bey der lernung erhalten. Wo aber die tyranney so groß/ vnd nicht geduldet/ wölle sich ewer einer entsetzen/ vnd der enden behausen/ da jm das wort Gottes lautter gepredigt wird/ Vlrichen sambt den knaben dar nemen vnd gantz brüderlichen mit jm handeln/ als lieb euch Got ist. </w:t>
      </w:r>
    </w:p>
    <w:p w14:paraId="267AC7D2" w14:textId="77777777" w:rsidR="00D7581A" w:rsidRDefault="00D7581A" w:rsidP="00D7581A">
      <w:pPr>
        <w:pStyle w:val="StandardWeb"/>
      </w:pPr>
      <w:r>
        <w:t xml:space="preserve">Item/ mit ewern weybern in aller eynigkeit leben/ vnd sie als ewere eygne leib lieben/ eins des andern pürd helffen tragen/ gedencken/ das vnser leben/ wie der schatten vnd wie die plumen des ackers. </w:t>
      </w:r>
    </w:p>
    <w:p w14:paraId="4F5094F6" w14:textId="77777777" w:rsidR="00D7581A" w:rsidRDefault="00D7581A" w:rsidP="00D7581A">
      <w:pPr>
        <w:pStyle w:val="StandardWeb"/>
      </w:pPr>
      <w:r>
        <w:t xml:space="preserve">Das ander betrifft zeitlich gut/ welches wir hie lassen anstehen. </w:t>
      </w:r>
    </w:p>
    <w:p w14:paraId="616F7AC1" w14:textId="77777777" w:rsidR="00D7581A" w:rsidRDefault="00D7581A" w:rsidP="00D7581A">
      <w:pPr>
        <w:pStyle w:val="berschrift2"/>
      </w:pPr>
      <w:r>
        <w:t>Hertzog Johannes zu Sachsen Churfürst.</w:t>
      </w:r>
    </w:p>
    <w:p w14:paraId="0CC532B5" w14:textId="77777777" w:rsidR="00D7581A" w:rsidRDefault="00D7581A" w:rsidP="00D7581A">
      <w:pPr>
        <w:pStyle w:val="StandardWeb"/>
      </w:pPr>
      <w:r>
        <w:t xml:space="preserve">Vnser freundlich dienst/ vnd was wir liebs vnd guts vermögen allezeit zuuor. </w:t>
      </w:r>
    </w:p>
    <w:p w14:paraId="0436EF26" w14:textId="77777777" w:rsidR="00D7581A" w:rsidRDefault="00D7581A" w:rsidP="00D7581A">
      <w:pPr>
        <w:pStyle w:val="StandardWeb"/>
      </w:pPr>
      <w:r>
        <w:t xml:space="preserve">Erwirdiger hochgeporner Fürst/ freuntlicher lieber vetter/ wiewol sich biß anher wenig zugetragen/ das wir ewer lieb/ als vnserm lieben vettern zu schreiben vrsach gehabt/ So begibt es sich doch yetz/ das wir auff ansuchen/ so von wegen herr Lenharten Keysers/ den E. L. als wir bericht werden/ vmd des willen/ als het er wider Keyserliche Maiestet vnsers aller Gnedigsten herrn Mandat/ seiner ler halben gehandelt/ sollen gefenglich haben einziehen lassen/ E. L. zuschreiben nicht zu vnderlassen gewüst haben/ versehen vns auch/ E. L. werde das von vns nicht vnfreuntlich vermercken/ Vnd so es mit dem armen gefangen menschen die gestalt hette/ das er nichts verhandelt/ sonder allein Götlicher ler vnd dem Euangelio anhengig gewest/ vnd solt derhalben mit gefengnüs/ oder in ander weg vnüberwunden verrer beschwert werden/ so gereichte es vns zu sonderlichem vnfal vnd mitleiden. Vnd ist derhalben an E. L. vnser gar freundtlich bit/ dieselb E. L. wöllen genanten Keyser der beschwerung des gefengnüs/ damit er behafft/ genediglich erledigen/ vnd jn diser vnser fürschrifft freuntlich geniessen lassen. Dann so er E. L. in jren gebieten nicht zu dulden oder zu leyden sein wolt/ wöllen wir vns versehen/ er werde sich/ so er auß gefengnus gelassen/ gerne auß E. L. gebieten vnd stifft thuen vnd sich an ander ort wenden/ Sich auch in dem/ so jm vor got dem almechtigen gebüren wil/ vnuerweißlich halten vnd erzeigen/ Das haben wir E. L. nicht wissen zu pergen/ vnd E. L. als vnsern lieben N. widerumb wilferige vnd freuntliche dienst zu erzeigen/ sein wir freuntlich geneigt. Datum Torga freytags nach dem Sontag Cantate/ Anno domini 1527. iar. </w:t>
      </w:r>
    </w:p>
    <w:p w14:paraId="4A812A6B" w14:textId="77777777" w:rsidR="00D7581A" w:rsidRDefault="00D7581A" w:rsidP="00D7581A">
      <w:pPr>
        <w:pStyle w:val="StandardWeb"/>
      </w:pPr>
      <w:r>
        <w:t xml:space="preserve">An den Bischoff von Passaw. </w:t>
      </w:r>
    </w:p>
    <w:p w14:paraId="58452BC1" w14:textId="77777777" w:rsidR="00D7581A" w:rsidRDefault="00D7581A" w:rsidP="00D7581A">
      <w:pPr>
        <w:pStyle w:val="berschrift2"/>
      </w:pPr>
      <w:r>
        <w:t>Ein trostbrieff D. Martin Luthers/ demselbigen herr Lenhart Keyser in seinem gefengnüs zugeschickt.</w:t>
      </w:r>
    </w:p>
    <w:p w14:paraId="70AC5FA1" w14:textId="77777777" w:rsidR="00D7581A" w:rsidRDefault="00D7581A" w:rsidP="00D7581A">
      <w:pPr>
        <w:pStyle w:val="StandardWeb"/>
      </w:pPr>
      <w:r>
        <w:t xml:space="preserve">DEm wirdigen vnd lieben bruder in Christo/ dem trewen vnd lieben diener vnd gefangen Christi/ Lenhard Keyser. </w:t>
      </w:r>
    </w:p>
    <w:p w14:paraId="1FDD9F7F" w14:textId="77777777" w:rsidR="00D7581A" w:rsidRDefault="00D7581A" w:rsidP="00D7581A">
      <w:pPr>
        <w:pStyle w:val="StandardWeb"/>
      </w:pPr>
      <w:r>
        <w:t xml:space="preserve">Gnad/ sterck vnd frid inn Christo. Das dein alter mensch lieber heff Lenhart gefangen/ ist/ der wil vnd beruff Christi deines heylands/ der auch seinen newen menschen für dich vnd für deine sünde dargeben hat in die hende der gotlosen/ das er mit seinem Blut dich erlöset zum bruder vnd miterben des ewigen lebens. Vns ist ya leyd für dich/ thun auch fleis vnd bitten/ das du ledig werdest/ nicht vmb deinetwillen/ sonder das du vilen mögest nutz sein/ Got zu ehren/ wo es sein wil ist/ Ist aber der wil im himel/ das du nicht ledig werden solt/ so bistu doch frey sicher im geist/ sihe nur das du starck seiest vnd bestendiglich/ die schwacheit des fleischs überwindest/ oder ya gedultig tragest durch die krafft Christi/ der mit dir vnd im kercker ist/ vnd wirt auch bey dir sein in aller not/ wie er dann gar freuntlich vnd treulich verheist/ Psal. 91. Ich bin bey jm in der not. Darumb ist not/ das du mit gantzer zuuersicht zu jm schreyest im gebet/ vnd mit den trost Psalmen dich auffrichtest vnd erhaltest in disem grimmigen zorn des satans/ das du mögest im herrn gesterckt werden/ vnd nicht etwas zu gering oder zu weich den zenen Behemoth redest/ als werest du überwunden/ vnd fürchtest seinen hochmut. Ruff Christum getreulich an/ der überal gegenwertig vnd gewaltig ist/ piete darauff dem satan trutz/ vnd spot seines wütens vnd übermuts/ dann du bist gewiß/ das er dir nicht schaden kan/ vnd so vil weniger/ so vil mehr er wütet. S. Paulus sagt Rom. am achten/ Ist Got für vns/ wer mag wider vns sein? Psalm 8. Alle ding sind vnter ein füß gethan/ er kan vnd wil helffen allen die angefochten werden/ der auch allenthalben versucht ist worden. Also mein aller liebster bruder/ sterck dich in dem Herren/ vnd sei getröst in seiner mechtigen krafft/ auff das du erkennest/ tragest/ liebest/ vnd lobest auß gutwilligem hertzen den veterlichen willen Gottes/ du werdest ledig oder nicht. Das du aber solches vermögest/ zu ehren seines heiligen Euangelij/ das wölle in dir wircken der vater vnsers herrn Jhesu Christi/ nach dem reichthumb seiner herrlichen gnaden/ der ein vater ist der barmhertzigkeit/ vnd ein Gott alles trostes/ Amen. In dem wöllest dich wol gehaben/ vnd für vns auch bitten. Geben zu Wittemberg am Montag nach Cantate/ im M. D. xxvij. jar. </w:t>
      </w:r>
    </w:p>
    <w:p w14:paraId="143C964B" w14:textId="77777777" w:rsidR="00D7581A" w:rsidRDefault="00D7581A" w:rsidP="00D7581A">
      <w:pPr>
        <w:pStyle w:val="berschrift2"/>
      </w:pPr>
      <w:r>
        <w:t>Martinus Luther</w:t>
      </w:r>
    </w:p>
    <w:p w14:paraId="735E75D6" w14:textId="77777777" w:rsidR="00D7581A" w:rsidRDefault="00D7581A" w:rsidP="00D7581A">
      <w:pPr>
        <w:pStyle w:val="StandardWeb"/>
      </w:pPr>
      <w:r>
        <w:t xml:space="preserve">BIß her hab jch dise legend vnd geschicht lassen gehen/ on mein wort/ wie ich sie dann auß vilen redlichen schriften/ vnd sonderlich aus Er Lenhard eygen hantschrifften hab erlanget/ auff das nicht yemand sagen könne/ wir hetten lügen teyding an tag geben/ Dann es ist mir ya mein eygen handschrifft/ so jch zu jm inß gefengnüs/ geschickt/ sambt seiner hantschrifft/ wider zukomen gebrochen vnd gelesen/ das diß mein zeugnüs gewiß vnd warhafftig genug ist. Derhalben jch gar freuntlich bitte alle frumen Christen/ wölten Got dancken vnd loben durch Jhesum Christum/ der vns solchen trost gibt durch disen seinen lieben diener vnd märterer Lenhard. Ach her Got/ das jch so wirdig were gewesen oder noch sein möcht solchs bekentnüs vnd tods/ Was bin jch/ was thu jch? Wie scheme ich mich/ wenn jch dise geschicht lese? das jch des gleichen nicht lengest (wiewol zehen mal mehr vor der welt verdient) auch zu leiden bin wirdig worden. Wolan mein Got/ sols so sein/ so sey es also/ dein wil geschehe. </w:t>
      </w:r>
    </w:p>
    <w:p w14:paraId="09DB9499" w14:textId="77777777" w:rsidR="00D7581A" w:rsidRDefault="00D7581A" w:rsidP="00D7581A">
      <w:pPr>
        <w:pStyle w:val="StandardWeb"/>
      </w:pPr>
      <w:r>
        <w:t xml:space="preserve">Aber euch Tyrannen vnd wütigen Papisten wölt jch treulich warnen vnd biten/ das jr doch euch wöltet/ euch selbs zu gut/ fürsehen/ Vnd ob jr ya nicht glauben woltet mit vns/ das jr doch euch nit in vnschuldig blut so yemmerlich verteuffet/ Jr sehet vnd höret/ das dennoch Got ewer ein teil auch yetz angreifft (die jch nicht wil nennen) Der Bapst ewer abgott/ fehret schier mit halbem karn/ vnd hat das gemein gebet verloren/ Sehet zu/ Got warnet euch manchfeltiglich/ vnnd rufft euch zur buß. Ven wenn jr gleich hoch wütet/ so ist vnser lere doch ya das Euangelion/ wie jr selbs wisset/ das wir Christum den heyland predigen/ dazu die weltliche oberkeit also preysen/ vnd sie wider zu jrem recht vnd ehren bringen/ als sie zuuor gewest ist. Dann jr wisset selbs/ das bißher weltliche oberkeit von den Papisten schier mit füssen getreten ist/ Was wütet jr doch denn? Warumb vergiesset jr vnschuldig blut on alle vrsach vnd not/ so wir euch doch mit vnser lere zur seelen leib vnd gut auffs aller höhest vnd fleissigst dienen? </w:t>
      </w:r>
    </w:p>
    <w:p w14:paraId="47E05CD1" w14:textId="77777777" w:rsidR="00D7581A" w:rsidRDefault="00D7581A" w:rsidP="00D7581A">
      <w:pPr>
        <w:pStyle w:val="StandardWeb"/>
      </w:pPr>
      <w:r>
        <w:t xml:space="preserve">Wolt jr ya zornig sein vnd vnglauben weren/ lieber thuts/ jr habt den Türcken/ da solt jr euch billicher an versuchen/ wenn jr ya willens weret/ vnglauben zu steuren/ Wiewol jch nyemand zu kriegen hetzen wil/ Aber wenn man ya kriegen wolt/ vnd das messer so lose steckt/ oder die haut iuckt/ so weres ichs zu friden/ das man sich an die machte/ dam na ehr vnd preiß erstreiten/ vnd die manheit vnd harnisch beweisen kondte/ vnd nicht an die elenden vnschuldigen/ so vnter vns/ mit aller still vnd friden leben/ dazu vns aufs höhest dienen/ sonderlich mit leren. Es sind heßliche feintselige thiere/ die sich selbs vntereynander würden/ wie die wölff thun/ wenn sie hochzeit vnd brandlaufft haben/ Aber vil feindseliger ists/ wo ein glid das ander frisset vnd verderbet/ wie wir yetzt leider thun. </w:t>
      </w:r>
    </w:p>
    <w:p w14:paraId="0555905A" w14:textId="77777777" w:rsidR="00D7581A" w:rsidRDefault="00D7581A" w:rsidP="00D7581A">
      <w:pPr>
        <w:pStyle w:val="StandardWeb"/>
      </w:pPr>
      <w:r>
        <w:t xml:space="preserve">Vnd wenn jr denn gleich verstockt sein wolt/ werdet jr doch nichts gewinnen/ dann deste grösser verdamnüs/ Es ist Gottes wort/ das wirt wol bleiben/ wie Jsaias vnd Petrus sagen/ Vnd wir werden auch bleiben alle die draan hangen vnd glauben/ ob wir wol in des müssen zu scheitern gehen/ vnd in des todes schlaff gehen. Vnd zwar jr selbs kündts nicht leucken/ das also in der schrifft stehe/ wie wir leren/ on das nit also steht in ewrn Decreten vnd menschen leren/ Was können wir aber darzu? Vnser schrifft ist vom hymel bestetiget/ Ewer Decret hat noch kein wunder gethon/ ist auch noch nicht bestetiget vom hymel. Ach herr Got/ es ist ein vngleich streiten/ wenn die alten töpffe wöllen mit den felsten streiten/ Dann es gerat wie es wölle/ so gehets über die töpff/ Vallen sie an die felsten/ so stossen sie sich/ vnd zerbrechen/ Vallen aber die felsen auff sie/ so zuschmettern vnd zu malmen sie die töpff/ wie sie sind/ in der küchen/ vnd vnterstünden sich nicht außzuziehen zu felde/ vnd wider die felsen vnd berge zu streiten. </w:t>
      </w:r>
    </w:p>
    <w:p w14:paraId="3E8F78AE" w14:textId="77777777" w:rsidR="00D7581A" w:rsidRDefault="00D7581A" w:rsidP="00D7581A">
      <w:pPr>
        <w:pStyle w:val="StandardWeb"/>
      </w:pPr>
      <w:r>
        <w:t xml:space="preserve">Christus sprichts auch selber/ Wer auff disen stein vellet/ der wirt zubrechen/ Auff welchen aber er velt/ den wirdt er zumalmen. Als solt er sagen/ Ir seit ein irdisch vnd gebrechlich gefeß/ wie ein topff oder krug/ Aber lieber/ reibt euch nicht an mich/ last mich den fels sein/ vnd seit mir mir vnuerworten/ Wo nicht/ so sage jch euch für war/ jch bin ein stein/ vnd werd mich nicht dafür fürchhten/ das die töpff groß beuch haben/ vnd auffgeblasen sind/ als wölten sie mich schrecken mit jrem zorn vnd drewen/ ye grösser beuch sie haben/ vnd weiter sie auffgeblasen sind/ ye leichter sie zubrechen/ vnnd besser zu treffen sind/ Desselben gleichen acht jch nicht/ das sie oben weit mäuler vnd löcher haben/ vil wider mich schreyen vnd lestern können/ als künt sie niemand stopffen/ Dann eben damit sind sie auch am aller geringsten verwaret/ vnd leichtlich zu schmettert/ das weder bauch noch loch da bleibt/ sondern wie Jesaias sagt/ kaumet ein scherben überbleibt/ da man eine kolen inne tragen mag. </w:t>
      </w:r>
    </w:p>
    <w:p w14:paraId="21157697" w14:textId="77777777" w:rsidR="00D7581A" w:rsidRDefault="00D7581A" w:rsidP="00D7581A">
      <w:pPr>
        <w:pStyle w:val="StandardWeb"/>
      </w:pPr>
      <w:r>
        <w:t xml:space="preserve">Denn so hats der ander Psalm auch verkündigt/ Du wirst sie zu schmettern wie ein töpffers gefeß. Da hüt euch für lieben herrn/ lieben freund/ lieben feinde/ denn es ist ernst vor Got/ vnd wir gönnen euch nichts arges/ sondern wolten gern/ das jr euch erkennet/ vnd zu recht kemet/ Dann vns an eweerm verdamnüs kein lust noch freud ist/ das weis Got/ wolten lieber/ das jr mit vns selig würdet/ vnd von hertzen gerne vergeben alle das blutuergiessen/ so jr an vns übet/ Dann jr hindert damit vnser sache nichts/ sondern füdert sie nur deste mehr/ euch selbs zu grossem greulichen verderben. Verseumet euch selber nicht/ vnd last vns nicht vmb sonst euch frid vnd vergebung anbieten vnd für euch biten/ Es wird fürwar alzu schwer gerochen werden in der pein/ welche (ach Herr Gott) kein ende hat. </w:t>
      </w:r>
    </w:p>
    <w:p w14:paraId="4F734E5B" w14:textId="77777777" w:rsidR="00D7581A" w:rsidRDefault="00D7581A" w:rsidP="00D7581A">
      <w:pPr>
        <w:pStyle w:val="StandardWeb"/>
      </w:pPr>
      <w:r>
        <w:t xml:space="preserve">Da jch zu Wormbs war vor dem Keyser/ gab ich dem Bischoff zu Trier disen rath/ Man solt dise sachen Gott lassen/ weil sie die seele betreffe/ vnd niemand an leib vnd gut zu nahe were. Were sie auß menschen/ so würde sie bald vntergehen/ Were sie auß Got/ so künde sie niemand dempffen/ Welchen rath auch Gamaliel den Jüden gab/ Vnd ist solcher rath nicht mein/ sondern des heiligen geistes/ welcher denselbigen also durch S. Lucas bestetigt hat Act. 5. Aber es wolt nit klingen. Wolan/ wie es auch hernach geklappet hat/ vnd noch klappe/ da frag man das gantz Teutsch land vmb/ Sehet euch für/ lieben herrn/ es gilt hinfort euch/ vns hats bißher gegolten/ Gott gebe euch recht zurkennen/ was jr thut/ vnd was er lieber wolt von euch gethon haben/ AMEN. </w:t>
      </w:r>
    </w:p>
    <w:p w14:paraId="2479F129" w14:textId="77777777" w:rsidR="0022039F" w:rsidRDefault="0022039F" w:rsidP="0022039F"/>
    <w:p w14:paraId="752574F4" w14:textId="77777777" w:rsidR="00D5498D" w:rsidRPr="00D5498D" w:rsidRDefault="007166CE" w:rsidP="008E63BE">
      <w:pPr>
        <w:pStyle w:val="berschrift1"/>
      </w:pPr>
      <w:r>
        <w:br w:type="page"/>
      </w:r>
      <w:r w:rsidR="00D5498D" w:rsidRPr="00D5498D">
        <w:t>Quellen:</w:t>
      </w:r>
    </w:p>
    <w:p w14:paraId="3904A4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21F50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6E58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411A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6ADA5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EC209A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4F9F0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383200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87025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6CB5B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84109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F7E166D" w14:textId="6836685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AA14951"/>
    <w:multiLevelType w:val="multilevel"/>
    <w:tmpl w:val="B4D60D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97E"/>
    <w:rsid w:val="00082307"/>
    <w:rsid w:val="000C66E5"/>
    <w:rsid w:val="001F54C4"/>
    <w:rsid w:val="0022039F"/>
    <w:rsid w:val="00272484"/>
    <w:rsid w:val="0027597E"/>
    <w:rsid w:val="00297F83"/>
    <w:rsid w:val="002E6D11"/>
    <w:rsid w:val="00381C0C"/>
    <w:rsid w:val="00537F59"/>
    <w:rsid w:val="0064684B"/>
    <w:rsid w:val="007166CE"/>
    <w:rsid w:val="007E1779"/>
    <w:rsid w:val="0083667B"/>
    <w:rsid w:val="008D7463"/>
    <w:rsid w:val="008E417E"/>
    <w:rsid w:val="008E63BE"/>
    <w:rsid w:val="00C35859"/>
    <w:rsid w:val="00CC4EAC"/>
    <w:rsid w:val="00D14D4F"/>
    <w:rsid w:val="00D5498D"/>
    <w:rsid w:val="00D758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DE1AB"/>
  <w15:chartTrackingRefBased/>
  <w15:docId w15:val="{76E93037-336E-4CCF-98C8-E4D3A907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7581A"/>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7581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01703036">
      <w:bodyDiv w:val="1"/>
      <w:marLeft w:val="0"/>
      <w:marRight w:val="0"/>
      <w:marTop w:val="0"/>
      <w:marBottom w:val="0"/>
      <w:divBdr>
        <w:top w:val="none" w:sz="0" w:space="0" w:color="auto"/>
        <w:left w:val="none" w:sz="0" w:space="0" w:color="auto"/>
        <w:bottom w:val="none" w:sz="0" w:space="0" w:color="auto"/>
        <w:right w:val="none" w:sz="0" w:space="0" w:color="auto"/>
      </w:divBdr>
      <w:divsChild>
        <w:div w:id="265501157">
          <w:marLeft w:val="0"/>
          <w:marRight w:val="0"/>
          <w:marTop w:val="0"/>
          <w:marBottom w:val="0"/>
          <w:divBdr>
            <w:top w:val="none" w:sz="0" w:space="0" w:color="auto"/>
            <w:left w:val="none" w:sz="0" w:space="0" w:color="auto"/>
            <w:bottom w:val="none" w:sz="0" w:space="0" w:color="auto"/>
            <w:right w:val="none" w:sz="0" w:space="0" w:color="auto"/>
          </w:divBdr>
        </w:div>
        <w:div w:id="1974093442">
          <w:marLeft w:val="0"/>
          <w:marRight w:val="0"/>
          <w:marTop w:val="0"/>
          <w:marBottom w:val="0"/>
          <w:divBdr>
            <w:top w:val="none" w:sz="0" w:space="0" w:color="auto"/>
            <w:left w:val="none" w:sz="0" w:space="0" w:color="auto"/>
            <w:bottom w:val="none" w:sz="0" w:space="0" w:color="auto"/>
            <w:right w:val="none" w:sz="0" w:space="0" w:color="auto"/>
          </w:divBdr>
          <w:divsChild>
            <w:div w:id="2050759022">
              <w:marLeft w:val="0"/>
              <w:marRight w:val="0"/>
              <w:marTop w:val="0"/>
              <w:marBottom w:val="0"/>
              <w:divBdr>
                <w:top w:val="none" w:sz="0" w:space="0" w:color="auto"/>
                <w:left w:val="none" w:sz="0" w:space="0" w:color="auto"/>
                <w:bottom w:val="none" w:sz="0" w:space="0" w:color="auto"/>
                <w:right w:val="none" w:sz="0" w:space="0" w:color="auto"/>
              </w:divBdr>
            </w:div>
            <w:div w:id="281234916">
              <w:marLeft w:val="0"/>
              <w:marRight w:val="0"/>
              <w:marTop w:val="0"/>
              <w:marBottom w:val="0"/>
              <w:divBdr>
                <w:top w:val="none" w:sz="0" w:space="0" w:color="auto"/>
                <w:left w:val="none" w:sz="0" w:space="0" w:color="auto"/>
                <w:bottom w:val="none" w:sz="0" w:space="0" w:color="auto"/>
                <w:right w:val="none" w:sz="0" w:space="0" w:color="auto"/>
              </w:divBdr>
            </w:div>
            <w:div w:id="1387333122">
              <w:marLeft w:val="0"/>
              <w:marRight w:val="0"/>
              <w:marTop w:val="0"/>
              <w:marBottom w:val="0"/>
              <w:divBdr>
                <w:top w:val="none" w:sz="0" w:space="0" w:color="auto"/>
                <w:left w:val="none" w:sz="0" w:space="0" w:color="auto"/>
                <w:bottom w:val="none" w:sz="0" w:space="0" w:color="auto"/>
                <w:right w:val="none" w:sz="0" w:space="0" w:color="auto"/>
              </w:divBdr>
            </w:div>
            <w:div w:id="1975674762">
              <w:marLeft w:val="0"/>
              <w:marRight w:val="0"/>
              <w:marTop w:val="0"/>
              <w:marBottom w:val="0"/>
              <w:divBdr>
                <w:top w:val="none" w:sz="0" w:space="0" w:color="auto"/>
                <w:left w:val="none" w:sz="0" w:space="0" w:color="auto"/>
                <w:bottom w:val="none" w:sz="0" w:space="0" w:color="auto"/>
                <w:right w:val="none" w:sz="0" w:space="0" w:color="auto"/>
              </w:divBdr>
            </w:div>
            <w:div w:id="1378385889">
              <w:marLeft w:val="0"/>
              <w:marRight w:val="0"/>
              <w:marTop w:val="0"/>
              <w:marBottom w:val="0"/>
              <w:divBdr>
                <w:top w:val="none" w:sz="0" w:space="0" w:color="auto"/>
                <w:left w:val="none" w:sz="0" w:space="0" w:color="auto"/>
                <w:bottom w:val="none" w:sz="0" w:space="0" w:color="auto"/>
                <w:right w:val="none" w:sz="0" w:space="0" w:color="auto"/>
              </w:divBdr>
            </w:div>
            <w:div w:id="7409613">
              <w:marLeft w:val="0"/>
              <w:marRight w:val="0"/>
              <w:marTop w:val="0"/>
              <w:marBottom w:val="0"/>
              <w:divBdr>
                <w:top w:val="none" w:sz="0" w:space="0" w:color="auto"/>
                <w:left w:val="none" w:sz="0" w:space="0" w:color="auto"/>
                <w:bottom w:val="none" w:sz="0" w:space="0" w:color="auto"/>
                <w:right w:val="none" w:sz="0" w:space="0" w:color="auto"/>
              </w:divBdr>
            </w:div>
            <w:div w:id="1065690116">
              <w:marLeft w:val="0"/>
              <w:marRight w:val="0"/>
              <w:marTop w:val="0"/>
              <w:marBottom w:val="0"/>
              <w:divBdr>
                <w:top w:val="none" w:sz="0" w:space="0" w:color="auto"/>
                <w:left w:val="none" w:sz="0" w:space="0" w:color="auto"/>
                <w:bottom w:val="none" w:sz="0" w:space="0" w:color="auto"/>
                <w:right w:val="none" w:sz="0" w:space="0" w:color="auto"/>
              </w:divBdr>
            </w:div>
            <w:div w:id="1369992709">
              <w:marLeft w:val="0"/>
              <w:marRight w:val="0"/>
              <w:marTop w:val="0"/>
              <w:marBottom w:val="0"/>
              <w:divBdr>
                <w:top w:val="none" w:sz="0" w:space="0" w:color="auto"/>
                <w:left w:val="none" w:sz="0" w:space="0" w:color="auto"/>
                <w:bottom w:val="none" w:sz="0" w:space="0" w:color="auto"/>
                <w:right w:val="none" w:sz="0" w:space="0" w:color="auto"/>
              </w:divBdr>
            </w:div>
            <w:div w:id="1787308203">
              <w:marLeft w:val="0"/>
              <w:marRight w:val="0"/>
              <w:marTop w:val="0"/>
              <w:marBottom w:val="0"/>
              <w:divBdr>
                <w:top w:val="none" w:sz="0" w:space="0" w:color="auto"/>
                <w:left w:val="none" w:sz="0" w:space="0" w:color="auto"/>
                <w:bottom w:val="none" w:sz="0" w:space="0" w:color="auto"/>
                <w:right w:val="none" w:sz="0" w:space="0" w:color="auto"/>
              </w:divBdr>
            </w:div>
            <w:div w:id="1319655236">
              <w:marLeft w:val="0"/>
              <w:marRight w:val="0"/>
              <w:marTop w:val="0"/>
              <w:marBottom w:val="0"/>
              <w:divBdr>
                <w:top w:val="none" w:sz="0" w:space="0" w:color="auto"/>
                <w:left w:val="none" w:sz="0" w:space="0" w:color="auto"/>
                <w:bottom w:val="none" w:sz="0" w:space="0" w:color="auto"/>
                <w:right w:val="none" w:sz="0" w:space="0" w:color="auto"/>
              </w:divBdr>
            </w:div>
            <w:div w:id="1555852202">
              <w:marLeft w:val="0"/>
              <w:marRight w:val="0"/>
              <w:marTop w:val="0"/>
              <w:marBottom w:val="0"/>
              <w:divBdr>
                <w:top w:val="none" w:sz="0" w:space="0" w:color="auto"/>
                <w:left w:val="none" w:sz="0" w:space="0" w:color="auto"/>
                <w:bottom w:val="none" w:sz="0" w:space="0" w:color="auto"/>
                <w:right w:val="none" w:sz="0" w:space="0" w:color="auto"/>
              </w:divBdr>
            </w:div>
            <w:div w:id="2027904941">
              <w:marLeft w:val="0"/>
              <w:marRight w:val="0"/>
              <w:marTop w:val="0"/>
              <w:marBottom w:val="0"/>
              <w:divBdr>
                <w:top w:val="none" w:sz="0" w:space="0" w:color="auto"/>
                <w:left w:val="none" w:sz="0" w:space="0" w:color="auto"/>
                <w:bottom w:val="none" w:sz="0" w:space="0" w:color="auto"/>
                <w:right w:val="none" w:sz="0" w:space="0" w:color="auto"/>
              </w:divBdr>
            </w:div>
            <w:div w:id="437992149">
              <w:marLeft w:val="0"/>
              <w:marRight w:val="0"/>
              <w:marTop w:val="0"/>
              <w:marBottom w:val="0"/>
              <w:divBdr>
                <w:top w:val="none" w:sz="0" w:space="0" w:color="auto"/>
                <w:left w:val="none" w:sz="0" w:space="0" w:color="auto"/>
                <w:bottom w:val="none" w:sz="0" w:space="0" w:color="auto"/>
                <w:right w:val="none" w:sz="0" w:space="0" w:color="auto"/>
              </w:divBdr>
            </w:div>
            <w:div w:id="271283397">
              <w:marLeft w:val="0"/>
              <w:marRight w:val="0"/>
              <w:marTop w:val="0"/>
              <w:marBottom w:val="0"/>
              <w:divBdr>
                <w:top w:val="none" w:sz="0" w:space="0" w:color="auto"/>
                <w:left w:val="none" w:sz="0" w:space="0" w:color="auto"/>
                <w:bottom w:val="none" w:sz="0" w:space="0" w:color="auto"/>
                <w:right w:val="none" w:sz="0" w:space="0" w:color="auto"/>
              </w:divBdr>
            </w:div>
            <w:div w:id="1639453125">
              <w:marLeft w:val="0"/>
              <w:marRight w:val="0"/>
              <w:marTop w:val="0"/>
              <w:marBottom w:val="0"/>
              <w:divBdr>
                <w:top w:val="none" w:sz="0" w:space="0" w:color="auto"/>
                <w:left w:val="none" w:sz="0" w:space="0" w:color="auto"/>
                <w:bottom w:val="none" w:sz="0" w:space="0" w:color="auto"/>
                <w:right w:val="none" w:sz="0" w:space="0" w:color="auto"/>
              </w:divBdr>
            </w:div>
            <w:div w:id="1108504315">
              <w:marLeft w:val="0"/>
              <w:marRight w:val="0"/>
              <w:marTop w:val="0"/>
              <w:marBottom w:val="0"/>
              <w:divBdr>
                <w:top w:val="none" w:sz="0" w:space="0" w:color="auto"/>
                <w:left w:val="none" w:sz="0" w:space="0" w:color="auto"/>
                <w:bottom w:val="none" w:sz="0" w:space="0" w:color="auto"/>
                <w:right w:val="none" w:sz="0" w:space="0" w:color="auto"/>
              </w:divBdr>
            </w:div>
            <w:div w:id="1102451523">
              <w:marLeft w:val="0"/>
              <w:marRight w:val="0"/>
              <w:marTop w:val="0"/>
              <w:marBottom w:val="0"/>
              <w:divBdr>
                <w:top w:val="none" w:sz="0" w:space="0" w:color="auto"/>
                <w:left w:val="none" w:sz="0" w:space="0" w:color="auto"/>
                <w:bottom w:val="none" w:sz="0" w:space="0" w:color="auto"/>
                <w:right w:val="none" w:sz="0" w:space="0" w:color="auto"/>
              </w:divBdr>
            </w:div>
            <w:div w:id="1857378813">
              <w:marLeft w:val="0"/>
              <w:marRight w:val="0"/>
              <w:marTop w:val="0"/>
              <w:marBottom w:val="0"/>
              <w:divBdr>
                <w:top w:val="none" w:sz="0" w:space="0" w:color="auto"/>
                <w:left w:val="none" w:sz="0" w:space="0" w:color="auto"/>
                <w:bottom w:val="none" w:sz="0" w:space="0" w:color="auto"/>
                <w:right w:val="none" w:sz="0" w:space="0" w:color="auto"/>
              </w:divBdr>
            </w:div>
            <w:div w:id="1331253591">
              <w:marLeft w:val="0"/>
              <w:marRight w:val="0"/>
              <w:marTop w:val="0"/>
              <w:marBottom w:val="0"/>
              <w:divBdr>
                <w:top w:val="none" w:sz="0" w:space="0" w:color="auto"/>
                <w:left w:val="none" w:sz="0" w:space="0" w:color="auto"/>
                <w:bottom w:val="none" w:sz="0" w:space="0" w:color="auto"/>
                <w:right w:val="none" w:sz="0" w:space="0" w:color="auto"/>
              </w:divBdr>
            </w:div>
            <w:div w:id="212235129">
              <w:marLeft w:val="0"/>
              <w:marRight w:val="0"/>
              <w:marTop w:val="0"/>
              <w:marBottom w:val="0"/>
              <w:divBdr>
                <w:top w:val="none" w:sz="0" w:space="0" w:color="auto"/>
                <w:left w:val="none" w:sz="0" w:space="0" w:color="auto"/>
                <w:bottom w:val="none" w:sz="0" w:space="0" w:color="auto"/>
                <w:right w:val="none" w:sz="0" w:space="0" w:color="auto"/>
              </w:divBdr>
            </w:div>
            <w:div w:id="436489765">
              <w:marLeft w:val="0"/>
              <w:marRight w:val="0"/>
              <w:marTop w:val="0"/>
              <w:marBottom w:val="0"/>
              <w:divBdr>
                <w:top w:val="none" w:sz="0" w:space="0" w:color="auto"/>
                <w:left w:val="none" w:sz="0" w:space="0" w:color="auto"/>
                <w:bottom w:val="none" w:sz="0" w:space="0" w:color="auto"/>
                <w:right w:val="none" w:sz="0" w:space="0" w:color="auto"/>
              </w:divBdr>
            </w:div>
          </w:divsChild>
        </w:div>
        <w:div w:id="2114085868">
          <w:marLeft w:val="0"/>
          <w:marRight w:val="0"/>
          <w:marTop w:val="0"/>
          <w:marBottom w:val="0"/>
          <w:divBdr>
            <w:top w:val="none" w:sz="0" w:space="0" w:color="auto"/>
            <w:left w:val="none" w:sz="0" w:space="0" w:color="auto"/>
            <w:bottom w:val="none" w:sz="0" w:space="0" w:color="auto"/>
            <w:right w:val="none" w:sz="0" w:space="0" w:color="auto"/>
          </w:divBdr>
        </w:div>
        <w:div w:id="2132359107">
          <w:marLeft w:val="0"/>
          <w:marRight w:val="0"/>
          <w:marTop w:val="0"/>
          <w:marBottom w:val="0"/>
          <w:divBdr>
            <w:top w:val="none" w:sz="0" w:space="0" w:color="auto"/>
            <w:left w:val="none" w:sz="0" w:space="0" w:color="auto"/>
            <w:bottom w:val="none" w:sz="0" w:space="0" w:color="auto"/>
            <w:right w:val="none" w:sz="0" w:space="0" w:color="auto"/>
          </w:divBdr>
        </w:div>
        <w:div w:id="1049035488">
          <w:marLeft w:val="0"/>
          <w:marRight w:val="0"/>
          <w:marTop w:val="0"/>
          <w:marBottom w:val="0"/>
          <w:divBdr>
            <w:top w:val="none" w:sz="0" w:space="0" w:color="auto"/>
            <w:left w:val="none" w:sz="0" w:space="0" w:color="auto"/>
            <w:bottom w:val="none" w:sz="0" w:space="0" w:color="auto"/>
            <w:right w:val="none" w:sz="0" w:space="0" w:color="auto"/>
          </w:divBdr>
        </w:div>
        <w:div w:id="1115058423">
          <w:marLeft w:val="0"/>
          <w:marRight w:val="0"/>
          <w:marTop w:val="0"/>
          <w:marBottom w:val="0"/>
          <w:divBdr>
            <w:top w:val="none" w:sz="0" w:space="0" w:color="auto"/>
            <w:left w:val="none" w:sz="0" w:space="0" w:color="auto"/>
            <w:bottom w:val="none" w:sz="0" w:space="0" w:color="auto"/>
            <w:right w:val="none" w:sz="0" w:space="0" w:color="auto"/>
          </w:divBdr>
        </w:div>
        <w:div w:id="1691755418">
          <w:marLeft w:val="0"/>
          <w:marRight w:val="0"/>
          <w:marTop w:val="0"/>
          <w:marBottom w:val="0"/>
          <w:divBdr>
            <w:top w:val="none" w:sz="0" w:space="0" w:color="auto"/>
            <w:left w:val="none" w:sz="0" w:space="0" w:color="auto"/>
            <w:bottom w:val="none" w:sz="0" w:space="0" w:color="auto"/>
            <w:right w:val="none" w:sz="0" w:space="0" w:color="auto"/>
          </w:divBdr>
        </w:div>
        <w:div w:id="1841693497">
          <w:marLeft w:val="0"/>
          <w:marRight w:val="0"/>
          <w:marTop w:val="0"/>
          <w:marBottom w:val="0"/>
          <w:divBdr>
            <w:top w:val="none" w:sz="0" w:space="0" w:color="auto"/>
            <w:left w:val="none" w:sz="0" w:space="0" w:color="auto"/>
            <w:bottom w:val="none" w:sz="0" w:space="0" w:color="auto"/>
            <w:right w:val="none" w:sz="0" w:space="0" w:color="auto"/>
          </w:divBdr>
        </w:div>
      </w:divsChild>
    </w:div>
    <w:div w:id="771366625">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doku.php?id=autoren:l:luther:inx"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9983</Words>
  <Characters>62895</Characters>
  <Application>Microsoft Office Word</Application>
  <DocSecurity>0</DocSecurity>
  <Lines>524</Lines>
  <Paragraphs>145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72733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2020-12-02T18:35:00Z</dcterms:modified>
  <dc:title>Von herr Lenhard Keiser</dc:title>
  <dc:creator>Luther, Martin</dc:creator>
  <dc:language>de</dc:language>
</cp:coreProperties>
</file>